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6A7E5D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Zadanie</w:t>
      </w:r>
    </w:p>
    <w:p w:rsidR="00C123B1" w:rsidRPr="00C123B1" w:rsidRDefault="00C123B1" w:rsidP="00C123B1">
      <w:pPr>
        <w:rPr>
          <w:lang w:eastAsia="pl-PL"/>
        </w:rPr>
      </w:pPr>
    </w:p>
    <w:p w:rsidR="00886633" w:rsidRPr="00886633" w:rsidRDefault="00886633" w:rsidP="00D6437F">
      <w:pPr>
        <w:pStyle w:val="Tytu"/>
        <w:tabs>
          <w:tab w:val="left" w:pos="0"/>
        </w:tabs>
        <w:spacing w:line="276" w:lineRule="auto"/>
        <w:ind w:right="1528"/>
        <w:rPr>
          <w:noProof/>
          <w:color w:val="215868"/>
          <w:sz w:val="32"/>
          <w:szCs w:val="28"/>
        </w:rPr>
      </w:pPr>
      <w:r w:rsidRPr="00886633">
        <w:rPr>
          <w:noProof/>
          <w:color w:val="215868"/>
          <w:sz w:val="32"/>
          <w:szCs w:val="28"/>
        </w:rPr>
        <w:t>Weź do każdej ręki ołówek lub kredkę. Rysuj po linii przerywanej ręką lewą i prawą jednocześnie</w:t>
      </w:r>
      <w:r w:rsidR="00944FCD">
        <w:rPr>
          <w:noProof/>
          <w:color w:val="215868"/>
          <w:sz w:val="32"/>
          <w:szCs w:val="28"/>
        </w:rPr>
        <w:t>,</w:t>
      </w:r>
      <w:r w:rsidRPr="00886633">
        <w:rPr>
          <w:noProof/>
          <w:color w:val="215868"/>
          <w:sz w:val="32"/>
          <w:szCs w:val="28"/>
        </w:rPr>
        <w:t xml:space="preserve"> zaczynając od lewej strony każdego szlaczka. Rysuj najdokładniej jak potrafisz. </w:t>
      </w:r>
    </w:p>
    <w:p w:rsidR="00886633" w:rsidRPr="00886633" w:rsidRDefault="00886633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</w:p>
    <w:p w:rsidR="00886633" w:rsidRPr="00886633" w:rsidRDefault="00D6437F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4736465</wp:posOffset>
                </wp:positionH>
                <wp:positionV relativeFrom="paragraph">
                  <wp:posOffset>83820</wp:posOffset>
                </wp:positionV>
                <wp:extent cx="3453130" cy="4702810"/>
                <wp:effectExtent l="57150" t="38100" r="71120" b="0"/>
                <wp:wrapNone/>
                <wp:docPr id="16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3130" cy="4702810"/>
                          <a:chOff x="0" y="0"/>
                          <a:chExt cx="3453130" cy="4702810"/>
                        </a:xfrm>
                      </wpg:grpSpPr>
                      <wpg:grpSp>
                        <wpg:cNvPr id="644" name="Grupa 644"/>
                        <wpg:cNvGrpSpPr/>
                        <wpg:grpSpPr>
                          <a:xfrm>
                            <a:off x="133350" y="0"/>
                            <a:ext cx="3319780" cy="596265"/>
                            <a:chOff x="0" y="0"/>
                            <a:chExt cx="4876800" cy="876300"/>
                          </a:xfrm>
                        </wpg:grpSpPr>
                        <wpg:grpSp>
                          <wpg:cNvPr id="645" name="Grupa 645"/>
                          <wpg:cNvGrpSpPr/>
                          <wpg:grpSpPr>
                            <a:xfrm>
                              <a:off x="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46" name="Łącznik prostoliniowy 646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7" name="Łącznik prostoliniowy 647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48" name="Grupa 648"/>
                          <wpg:cNvGrpSpPr/>
                          <wpg:grpSpPr>
                            <a:xfrm>
                              <a:off x="9429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649" name="Łącznik prostoliniowy 649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0" name="Łącznik prostoliniowy 650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51" name="Grupa 651"/>
                          <wpg:cNvGrpSpPr/>
                          <wpg:grpSpPr>
                            <a:xfrm>
                              <a:off x="14954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52" name="Łącznik prostoliniowy 652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3" name="Łącznik prostoliniowy 653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54" name="Grupa 654"/>
                          <wpg:cNvGrpSpPr/>
                          <wpg:grpSpPr>
                            <a:xfrm>
                              <a:off x="243840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55" name="Łącznik prostoliniowy 655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6" name="Łącznik prostoliniowy 656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57" name="Grupa 657"/>
                          <wpg:cNvGrpSpPr/>
                          <wpg:grpSpPr>
                            <a:xfrm>
                              <a:off x="33813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658" name="Łącznik prostoliniowy 658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9" name="Łącznik prostoliniowy 659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60" name="Grupa 660"/>
                          <wpg:cNvGrpSpPr/>
                          <wpg:grpSpPr>
                            <a:xfrm>
                              <a:off x="39338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61" name="Łącznik prostoliniowy 661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2" name="Łącznik prostoliniowy 662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64" name="Dowolny kształt 664"/>
                        <wps:cNvSpPr/>
                        <wps:spPr>
                          <a:xfrm rot="4309067" flipH="1">
                            <a:off x="1147762" y="33338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4" name="Grupa 684"/>
                        <wpg:cNvGrpSpPr/>
                        <wpg:grpSpPr>
                          <a:xfrm>
                            <a:off x="19050" y="2581275"/>
                            <a:ext cx="3319780" cy="596265"/>
                            <a:chOff x="0" y="0"/>
                            <a:chExt cx="4876800" cy="876300"/>
                          </a:xfrm>
                        </wpg:grpSpPr>
                        <wpg:grpSp>
                          <wpg:cNvPr id="685" name="Grupa 685"/>
                          <wpg:cNvGrpSpPr/>
                          <wpg:grpSpPr>
                            <a:xfrm>
                              <a:off x="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86" name="Łącznik prostoliniowy 686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7" name="Łącznik prostoliniowy 687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88" name="Grupa 688"/>
                          <wpg:cNvGrpSpPr/>
                          <wpg:grpSpPr>
                            <a:xfrm>
                              <a:off x="9429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689" name="Łącznik prostoliniowy 689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0" name="Łącznik prostoliniowy 690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91" name="Grupa 691"/>
                          <wpg:cNvGrpSpPr/>
                          <wpg:grpSpPr>
                            <a:xfrm>
                              <a:off x="14954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92" name="Łącznik prostoliniowy 692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3" name="Łącznik prostoliniowy 693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94" name="Grupa 694"/>
                          <wpg:cNvGrpSpPr/>
                          <wpg:grpSpPr>
                            <a:xfrm>
                              <a:off x="243840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95" name="Łącznik prostoliniowy 695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6" name="Łącznik prostoliniowy 696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97" name="Grupa 697"/>
                          <wpg:cNvGrpSpPr/>
                          <wpg:grpSpPr>
                            <a:xfrm>
                              <a:off x="33813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698" name="Łącznik prostoliniowy 698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9" name="Łącznik prostoliniowy 699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0" name="Grupa 700"/>
                          <wpg:cNvGrpSpPr/>
                          <wpg:grpSpPr>
                            <a:xfrm>
                              <a:off x="39338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701" name="Łącznik prostoliniowy 701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2" name="Łącznik prostoliniowy 702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04" name="Dowolny kształt 704"/>
                        <wps:cNvSpPr/>
                        <wps:spPr>
                          <a:xfrm rot="4309067" flipH="1">
                            <a:off x="1023937" y="2776538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6" o:spid="_x0000_s1026" style="position:absolute;margin-left:372.95pt;margin-top:6.6pt;width:271.9pt;height:370.3pt;z-index:251682816" coordsize="34531,47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">
                <v:group id="Grupa 644" o:spid="_x0000_s1027" style="position:absolute;left:1333;width:33198;height:5962" coordsize="48768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/o+s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rBOkn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P+j6xgAAANwA&#10;AAAPAAAAAAAAAAAAAAAAAKoCAABkcnMvZG93bnJldi54bWxQSwUGAAAAAAQABAD6AAAAnQMAAAAA&#10;">
                  <v:group id="Grupa 645" o:spid="_x0000_s1028" style="position:absolute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    <v:line id="Łącznik prostoliniowy 646" o:spid="_x0000_s1029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N6WcIAAADcAAAADwAAAGRycy9kb3ducmV2LnhtbESP0WoCMRRE3wv+Q7iCbzWruEvZGqUI&#10;0n1srR9w2dxulm5u0iTV+PemUOjjMDNnmO0+20lcKMTRsYLVsgJB3Ds98qDg/HF8fAIRE7LGyTEp&#10;uFGE/W72sMVWuyu/0+WUBlEgHFtUYFLyrZSxN2QxLp0nLt6nCxZTkWGQOuC1wO0k11XVSIsjlwWD&#10;ng6G+q/Tj1Xw5o/ZcL2uv7tQv+ZOdjc/bZRazPPLM4hEOf2H/9qdVtBsGvg9U46A3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N6Wc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47" o:spid="_x0000_s1030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TjEcUAAADcAAAADwAAAGRycy9kb3ducmV2LnhtbESPQWvCQBSE7wX/w/IEb3XXIiqpq4ht&#10;QTwU1JT2+Mw+k2D2bciuJv57tyB4HGbmG2a+7GwlrtT40rGG0VCBIM6cKTnXkB6+XmcgfEA2WDkm&#10;DTfysFz0XuaYGNfyjq77kIsIYZ+ghiKEOpHSZwVZ9ENXE0fv5BqLIcoml6bBNsJtJd+UmkiLJceF&#10;AmtaF5Sd9xerIaTjY73Z/n1btV3vqt8P1Y5+PrUe9LvVO4hAXXiGH+2N0TAZT+H/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2TjEc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48" o:spid="_x0000_s1031" style="position:absolute;left:9429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3Li/8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r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Ny4v/CAAAA3AAAAA8A&#10;AAAAAAAAAAAAAAAAqgIAAGRycy9kb3ducmV2LnhtbFBLBQYAAAAABAAEAPoAAACZAwAAAAA=&#10;">
                    <v:line id="Łącznik prostoliniowy 649" o:spid="_x0000_s1032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zuK8IAAADcAAAADwAAAGRycy9kb3ducmV2LnhtbESP3WoCMRSE7wt9h3AK3tVsxZV2a5Qi&#10;iHtZfx7gsDndLN2cpEnU+PZNoeDlMDPfMMt1tqO4UIiDYwUv0woEcef0wL2C03H7/AoiJmSNo2NS&#10;cKMI69XjwxIb7a68p8sh9aJAODaowKTkGyljZ8hinDpPXLwvFyymIkMvdcBrgdtRzqpqIS0OXBYM&#10;etoY6r4PZ6vg02+z4XpW/7Sh3uVWtjc/zpWaPOWPdxCJcrqH/9utVrCYv8HfmXIE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jzuK8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50" o:spid="_x0000_s1033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TtuMMAAADcAAAADwAAAGRycy9kb3ducmV2LnhtbERPz2vCMBS+D/wfwhN2m4myFalGGbqB&#10;9DCwOubx2TzbsualNFnb/ffLYeDx4/u93o62ET11vnasYT5TIIgLZ2ouNZxP709LED4gG2wck4Zf&#10;8rDdTB7WmBo38JH6PJQihrBPUUMVQptK6YuKLPqZa4kjd3OdxRBhV0rT4RDDbSMXSiXSYs2xocKW&#10;dhUV3/mP1RDOz9f2kF0+rMp2x+Zrr4b555vWj9PxdQUi0Bju4n/3wWhIXuL8eCYe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U7bjDAAAA3AAAAA8AAAAAAAAAAAAA&#10;AAAAoQIAAGRycy9kb3ducmV2LnhtbFBLBQYAAAAABAAEAPkAAACR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51" o:spid="_x0000_s1034" style="position:absolute;left:14954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Hdv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I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kd2/xgAAANwA&#10;AAAPAAAAAAAAAAAAAAAAAKoCAABkcnMvZG93bnJldi54bWxQSwUGAAAAAAQABAD6AAAAnQMAAAAA&#10;">
                    <v:line id="Łącznik prostoliniowy 652" o:spid="_x0000_s1035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Hqh8IAAADcAAAADwAAAGRycy9kb3ducmV2LnhtbESP0WoCMRRE34X+Q7gF3zTbpStla5Qi&#10;SPex1X7AZXO7Wbq5SZOo8e9NoeDjMDNnmPU220mcKcTRsYKnZQWCuHd65EHB13G/eAERE7LGyTEp&#10;uFKE7eZhtsZWuwt/0vmQBlEgHFtUYFLyrZSxN2QxLp0nLt63CxZTkWGQOuClwO0k66paSYsjlwWD&#10;nnaG+p/DySr48PtsuKmb3y4077mT3dVPz0rNH/PbK4hEOd3D/+1OK1g1NfydKUdAb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UHqh8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53" o:spid="_x0000_s1036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Zzz8cAAADcAAAADwAAAGRycy9kb3ducmV2LnhtbESPS2vDMBCE74H+B7GF3BLJTRuKGzmU&#10;PCDkUMijtMettbVNrZWxlNj991EgkOMwM98ws3lva3Gm1leONSRjBYI4d6biQsPxsB69gvAB2WDt&#10;mDT8k4d59jCYYWpcxzs670MhIoR9ihrKEJpUSp+XZNGPXUMcvV/XWgxRtoU0LXYRbmv5pNRUWqw4&#10;LpTY0KKk/G9/shrC8fmn2Wy/P6zaLnb111J1yedK6+Fj//4GIlAf7uFbe2M0TF8mcD0Tj4DML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hnPPxwAAANwAAAAPAAAAAAAA&#10;AAAAAAAAAKECAABkcnMvZG93bnJldi54bWxQSwUGAAAAAAQABAD5AAAAlQMAAAAA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54" o:spid="_x0000_s1037" style="position:absolute;left:24384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Z+J8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rJ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5n4nxgAAANwA&#10;AAAPAAAAAAAAAAAAAAAAAKoCAABkcnMvZG93bnJldi54bWxQSwUGAAAAAAQABAD6AAAAnQMAAAAA&#10;">
                    <v:line id="Łącznik prostoliniowy 655" o:spid="_x0000_s1038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hy88EAAADcAAAADwAAAGRycy9kb3ducmV2LnhtbESP0UoDMRRE34X+Q7gF32zWYoqsTYsI&#10;xX2s1Q+4bK6bpZubNIlt+vemIPg4zMwZZr0tbhJnimn0rOFx0YAg7r0ZedDw9bl7eAaRMrLByTNp&#10;uFKC7WZ2t8bW+At/0PmQB1EhnFrUYHMOrZSpt+QwLXwgrt63jw5zlXGQJuKlwt0kl02zkg5HrgsW&#10;A71Z6o+HH6dhH3bFslqqUxfVe+lkdw3Tk9b38/L6AiJTyf/hv3ZnNKyUgtuZegT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qHLzwQAAANwAAAAPAAAAAAAAAAAAAAAA&#10;AKECAABkcnMvZG93bnJldi54bWxQSwUGAAAAAAQABAD5AAAAjwMAAAAA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56" o:spid="_x0000_s1039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HQV8YAAADcAAAADwAAAGRycy9kb3ducmV2LnhtbESPT2vCQBTE74V+h+UVvNVdi4YS3YRi&#10;K4iHgn+KHp/Z1yQ0+zZkVxO/fbdQ8DjMzG+YRT7YRlyp87VjDZOxAkFcOFNzqeGwXz2/gvAB2WDj&#10;mDTcyEOePT4sMDWu5y1dd6EUEcI+RQ1VCG0qpS8qsujHriWO3rfrLIYou1KaDvsIt418USqRFmuO&#10;CxW2tKyo+NldrIZwmJ7b9eb0adVmuW2O76qffH1oPXoa3uYgAg3hHv5vr42GZJbA35l4BGT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x0FfGAAAA3A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57" o:spid="_x0000_s1040" style="position:absolute;left:33813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TgU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R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04FDFAAAA3AAA&#10;AA8AAAAAAAAAAAAAAAAAqgIAAGRycy9kb3ducmV2LnhtbFBLBQYAAAAABAAEAPoAAACcAwAAAAA=&#10;">
                    <v:line id="Łącznik prostoliniowy 658" o:spid="_x0000_s1041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ndbb8AAADcAAAADwAAAGRycy9kb3ducmV2LnhtbERPy2oCMRTdC/2HcIXuNKN0pIxGkYJ0&#10;lvXxAZfJ7WRwchOTVOPfN4tCl4fz3uyyHcWdQhwcK1jMKxDEndMD9wou58PsHURMyBpHx6TgSRF2&#10;25fJBhvtHnyk+yn1ooRwbFCBSck3UsbOkMU4d564cN8uWEwFhl7qgI8Sbke5rKqVtDhwaTDo6cNQ&#10;dz39WAVf/pAN18v61ob6M7eyffrxTanXad6vQSTK6V/85261glVd1pYz5QjI7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Kndbb8AAADcAAAADwAAAAAAAAAAAAAAAACh&#10;AgAAZHJzL2Rvd25yZXYueG1sUEsFBgAAAAAEAAQA+QAAAI0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59" o:spid="_x0000_s1042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5EJcUAAADcAAAADwAAAGRycy9kb3ducmV2LnhtbESPQWsCMRSE7wX/Q3hCbzWxWLGrUcRa&#10;EA+C1lKPz81zd3HzsmxSd/33RhA8DjPzDTOZtbYUF6p94VhDv6dAEKfOFJxp2P98v41A+IBssHRM&#10;Gq7kYTbtvEwwMa7hLV12IRMRwj5BDXkIVSKlT3Oy6HuuIo7eydUWQ5R1Jk2NTYTbUr4rNZQWC44L&#10;OVa0yCk97/6thrAfHKvV+rCxar3Yln9fqun/LrV+7bbzMYhAbXiGH+2V0TD8+IT7mXgE5PQ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5EJc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60" o:spid="_x0000_s1043" style="position:absolute;left:39338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Gymc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mB/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axspnCAAAA3AAAAA8A&#10;AAAAAAAAAAAAAAAAqgIAAGRycy9kb3ducmV2LnhtbFBLBQYAAAAABAAEAPoAAACZAwAAAAA=&#10;">
                    <v:line id="Łącznik prostoliniowy 661" o:spid="_x0000_s1044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++TcIAAADcAAAADwAAAGRycy9kb3ducmV2LnhtbESP0WoCMRRE3wv9h3ALfatZxV3KapRS&#10;EPfRWj/gsrndLG5u0iTV+PeNUOjjMDNnmPU220lcKMTRsYL5rAJB3Ds98qDg9Ll7eQURE7LGyTEp&#10;uFGE7ebxYY2tdlf+oMsxDaJAOLaowKTkWyljb8hinDlPXLwvFyymIsMgdcBrgdtJLqqqkRZHLgsG&#10;Pb0b6s/HH6vg4HfZcL2ov7tQ73Mnu5uflko9P+W3FYhEOf2H/9qdVtA0c7ifKUd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/++Tc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62" o:spid="_x0000_s1045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Yc6cYAAADcAAAADwAAAGRycy9kb3ducmV2LnhtbESPQWvCQBSE70L/w/IK3nQ3IqGkrlLS&#10;CuJB0Ka0x9fsaxKafRuyq4n/3hUKPQ4z8w2z2oy2FRfqfeNYQzJXIIhLZxquNBTv29kTCB+QDbaO&#10;ScOVPGzWD5MVZsYNfKTLKVQiQthnqKEOocuk9GVNFv3cdcTR+3G9xRBlX0nT4xDhtpULpVJpseG4&#10;UGNHeU3l7+lsNYRi+d3t9l8Hq/b5sf18VUPy8ab19HF8eQYRaAz/4b/2zmhI0wXcz8QjIN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mHOnGAAAA3A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</v:group>
                <v:shape id="Dowolny kształt 664" o:spid="_x0000_s1046" style="position:absolute;left:11477;top:333;width:9024;height:29502;rotation:-4706650fd;flip:x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3m8QA&#10;AADcAAAADwAAAGRycy9kb3ducmV2LnhtbESP0WoCMRRE3wv+Q7iCbzVrbRdZjSIFi1SoVP2Ay+aa&#10;XUxulk3qrn69KRT6OMzMGWax6p0VV2pD7VnBZJyBIC69rtkoOB03zzMQISJrtJ5JwY0CrJaDpwUW&#10;2nf8TddDNCJBOBSooIqxKaQMZUUOw9g3xMk7+9ZhTLI1UrfYJbiz8iXLcumw5rRQYUPvFZWXw49T&#10;ED+Ob593P5kaO/Vf+93G5HvbKTUa9us5iEh9/A//tbdaQZ6/wu+Zd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kN5vEAAAA3AAAAA8AAAAAAAAAAAAAAAAAmAIAAGRycy9k&#10;b3ducmV2LnhtbFBLBQYAAAAABAAEAPUAAACJAwAAAAA=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  <v:group id="Grupa 684" o:spid="_x0000_s1047" style="position:absolute;left:190;top:25812;width:33198;height:5963" coordsize="48768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ZSYM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hlJgxgAAANwA&#10;AAAPAAAAAAAAAAAAAAAAAKoCAABkcnMvZG93bnJldi54bWxQSwUGAAAAAAQABAD6AAAAnQMAAAAA&#10;">
                  <v:group id="Grupa 685" o:spid="_x0000_s1048" style="position:absolute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r3+8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w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yvf7xgAAANwA&#10;AAAPAAAAAAAAAAAAAAAAAKoCAABkcnMvZG93bnJldi54bWxQSwUGAAAAAAQABAD6AAAAnQMAAAAA&#10;">
                    <v:line id="Łącznik prostoliniowy 686" o:spid="_x0000_s1049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rAw8IAAADcAAAADwAAAGRycy9kb3ducmV2LnhtbESP0WoCMRRE3wv+Q7hC32q20l1ka5RS&#10;kO6jtX7AZXO7WdzcxCTV+PeNUOjjMDNnmPU220lcKMTRsYLnRQWCuHd65EHB8Wv3tAIRE7LGyTEp&#10;uFGE7Wb2sMZWuyt/0uWQBlEgHFtUYFLyrZSxN2QxLpwnLt63CxZTkWGQOuC1wO0kl1XVSIsjlwWD&#10;nt4N9afDj1Ww97tsuF7W5y7UH7mT3c1PL0o9zvPbK4hEOf2H/9qdVtCsGrifKUd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BrAw8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87" o:spid="_x0000_s1050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1Zi8YAAADcAAAADwAAAGRycy9kb3ducmV2LnhtbESPQWvCQBSE74X+h+UVvNXdSLEhuoZi&#10;LYiHgtaix2f2NQnNvg3Z1cR/7xYKHoeZ+YaZ54NtxIU6XzvWkIwVCOLCmZpLDfuvj+cUhA/IBhvH&#10;pOFKHvLF48McM+N63tJlF0oRIewz1FCF0GZS+qIii37sWuLo/bjOYoiyK6XpsI9w28iJUlNpsea4&#10;UGFLy4qK393Zagj7l1O73hw/rdost83hXfXJ90rr0dPwNgMRaAj38H97bTRM01f4OxOP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dWYvGAAAA3A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88" o:spid="_x0000_s1051" style="position:absolute;left:9429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  <v:line id="Łącznik prostoliniowy 689" o:spid="_x0000_s1052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VUscIAAADcAAAADwAAAGRycy9kb3ducmV2LnhtbESP0WoCMRRE3wv9h3ALfavZSld0NUop&#10;SPfRqh9w2Vw3i5ubNEk1/n1TEPo4zMwZZrXJdhQXCnFwrOB1UoEg7pweuFdwPGxf5iBiQtY4OiYF&#10;N4qwWT8+rLDR7spfdNmnXhQIxwYVmJR8I2XsDFmME+eJi3dywWIqMvRSB7wWuB3ltKpm0uLAZcGg&#10;pw9D3Xn/YxXs/DYbrqf1dxvqz9zK9ubHN6Wen/L7EkSinP7D93arFczmC/g7U4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VUsc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90" o:spid="_x0000_s1053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1XIsIAAADcAAAADwAAAGRycy9kb3ducmV2LnhtbERPTYvCMBC9C/sfwix408RFxK1GEVdB&#10;PAi6ih5nm9m22ExKE2399+YgeHy87+m8taW4U+0LxxoGfQWCOHWm4EzD8XfdG4PwAdlg6Zg0PMjD&#10;fPbRmWJiXMN7uh9CJmII+wQ15CFUiZQ+zcmi77uKOHL/rrYYIqwzaWpsYrgt5ZdSI2mx4NiQY0XL&#10;nNLr4WY1hOPwr9psLzurtst9ef5RzeC00rr72S4mIAK14S1+uTdGw+g7zo9n4hG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u1XIs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91" o:spid="_x0000_s1054" style="position:absolute;left:14954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hnJ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U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KGclxgAAANwA&#10;AAAPAAAAAAAAAAAAAAAAAKoCAABkcnMvZG93bnJldi54bWxQSwUGAAAAAAQABAD6AAAAnQMAAAAA&#10;">
                    <v:line id="Łącznik prostoliniowy 692" o:spid="_x0000_s1055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hQHcIAAADcAAAADwAAAGRycy9kb3ducmV2LnhtbESP0UoDMRRE34X+Q7iCbzbr4hbdNi0i&#10;FPdRWz/gsrlulm5u0iS26d83BcHHYWbOMKtNtpM4UYijYwVP8woEce/0yIOC7/328QVETMgaJ8ek&#10;4EIRNuvZ3Qpb7c78RaddGkSBcGxRgUnJt1LG3pDFOHeeuHg/LlhMRYZB6oDnAreTrKtqIS2OXBYM&#10;eno31B92v1bBp99mw03dHLvQfOROdhc/PSv1cJ/fliAS5fQf/mt3WsHitYbbmXIE5P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hQHc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93" o:spid="_x0000_s1056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/JVcUAAADcAAAADwAAAGRycy9kb3ducmV2LnhtbESPQWsCMRSE7wX/Q3hCbzWxFrGrUcRa&#10;EA+C1lKPz81zd3HzsmxSd/33RhA8DjPzDTOZtbYUF6p94VhDv6dAEKfOFJxp2P98v41A+IBssHRM&#10;Gq7kYTbtvEwwMa7hLV12IRMRwj5BDXkIVSKlT3Oy6HuuIo7eydUWQ5R1Jk2NTYTbUr4rNZQWC44L&#10;OVa0yCk97/6thrD/OFar9WFj1XqxLf++VNP/XWr92m3nYxCB2vAMP9oro2H4OYD7mXgE5PQ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j/JVc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94" o:spid="_x0000_s1057" style="position:absolute;left:24384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/Ev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X8S9xgAAANwA&#10;AAAPAAAAAAAAAAAAAAAAAKoCAABkcnMvZG93bnJldi54bWxQSwUGAAAAAAQABAD6AAAAnQMAAAAA&#10;">
                    <v:line id="Łącznik prostoliniowy 695" o:spid="_x0000_s1058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HIacIAAADcAAAADwAAAGRycy9kb3ducmV2LnhtbESP0WoCMRRE3wv9h3ALvtVsxZW6GqUU&#10;xH1stR9w2Vw3i5ubNIka/74pFPo4zMwZZr3NdhRXCnFwrOBlWoEg7pweuFfwddw9v4KICVnj6JgU&#10;3CnCdvP4sMZGuxt/0vWQelEgHBtUYFLyjZSxM2QxTp0nLt7JBYupyNBLHfBW4HaUs6paSIsDlwWD&#10;nt4NdefDxSr48LtsuJ7V322o97mV7d2Pc6UmT/ltBSJRTv/hv3arFSyWNfyeKU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HIac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96" o:spid="_x0000_s1059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hqzcUAAADcAAAADwAAAGRycy9kb3ducmV2LnhtbESPT2vCQBTE74LfYXlCb7prkVBTVxGt&#10;IB4E/9EeX7PPJJh9G7Jbk377rlDwOMzMb5jZorOVuFPjS8caxiMFgjhzpuRcw/m0Gb6B8AHZYOWY&#10;NPySh8W835thalzLB7ofQy4ihH2KGooQ6lRKnxVk0Y9cTRy9q2sshiibXJoG2wi3lXxVKpEWS44L&#10;Bda0Kii7HX+shnCefNfb3dfeqt3qUH2uVTu+fGj9MuiW7yACdeEZ/m9vjYZkmsDjTDw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khqzc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97" o:spid="_x0000_s1060" style="position:absolute;left:33813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1ays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L0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VrKxgAAANwA&#10;AAAPAAAAAAAAAAAAAAAAAKoCAABkcnMvZG93bnJldi54bWxQSwUGAAAAAAQABAD6AAAAnQMAAAAA&#10;">
                    <v:line id="Łącznik prostoliniowy 698" o:spid="_x0000_s1061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Bn978AAADcAAAADwAAAGRycy9kb3ducmV2LnhtbERPzWoCMRC+C32HMIXeNKt0RVejlIJ0&#10;j636AMNm3CxuJmmSanz75lDo8eP73+6zHcWNQhwcK5jPKhDEndMD9wrOp8N0BSImZI2jY1LwoAj7&#10;3dNki412d/6i2zH1ooRwbFCBSck3UsbOkMU4c564cBcXLKYCQy91wHsJt6NcVNVSWhy4NBj09G6o&#10;ux5/rIJPf8iG60X93Yb6I7eyffjxVamX5/y2AZEop3/xn7vVCpbrsracKUdA7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xBn978AAADcAAAADwAAAAAAAAAAAAAAAACh&#10;AgAAZHJzL2Rvd25yZXYueG1sUEsFBgAAAAAEAAQA+QAAAI0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99" o:spid="_x0000_s1062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f+v8YAAADcAAAADwAAAGRycy9kb3ducmV2LnhtbESPQWvCQBSE74X+h+UVvNXdSJEmuoZi&#10;LYiHgtaix2f2NQnNvg3Z1cR/7xYKHoeZ+YaZ54NtxIU6XzvWkIwVCOLCmZpLDfuvj+dXED4gG2wc&#10;k4YrecgXjw9zzIzreUuXXShFhLDPUEMVQptJ6YuKLPqxa4mj9+M6iyHKrpSmwz7CbSMnSk2lxZrj&#10;QoUtLSsqfndnqyHsX07tenP8tGqz3DaHd9Un3yutR0/D2wxEoCHcw//ttdEwTVP4OxOP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X/r/GAAAA3A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700" o:spid="_x0000_s1063" style="position:absolute;left:39338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9YpM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2PWKTCAAAA3AAAAA8A&#10;AAAAAAAAAAAAAAAAqgIAAGRycy9kb3ducmV2LnhtbFBLBQYAAAAABAAEAPoAAACZAwAAAAA=&#10;">
                    <v:line id="Łącznik prostoliniowy 701" o:spid="_x0000_s1064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FUcMIAAADcAAAADwAAAGRycy9kb3ducmV2LnhtbESP0WoCMRRE3wv9h3ALvtWs4rZlNUoR&#10;xH1stR9w2dxuFjc3aRI1/r0pFPo4zMwZZrXJdhQXCnFwrGA2rUAQd04P3Cv4Ou6e30DEhKxxdEwK&#10;bhRhs358WGGj3ZU/6XJIvSgQjg0qMCn5RsrYGbIYp84TF+/bBYupyNBLHfBa4HaU86p6kRYHLgsG&#10;PW0NdafD2Sr48LtsuJ7XP22o97mV7c2PC6UmT/l9CSJRTv/hv3arFbxWM/g9U46AX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FUcM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702" o:spid="_x0000_s1065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j21MUAAADcAAAADwAAAGRycy9kb3ducmV2LnhtbESPT4vCMBTE74LfITxhb5ooyyrVKKK7&#10;IB4E/7F7fDZv27LNS2mytn57Iwgeh5n5DTNbtLYUV6p94VjDcKBAEKfOFJxpOB2/+hMQPiAbLB2T&#10;hht5WMy7nRkmxjW8p+shZCJC2CeoIQ+hSqT0aU4W/cBVxNH7dbXFEGWdSVNjE+G2lCOlPqTFguNC&#10;jhWtckr/Dv9WQzi9X6rN9mdn1Xa1L7/XqhmeP7V+67XLKYhAbXiFn+2N0TBWI3iciUd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5j21M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</v:group>
                <v:shape id="Dowolny kształt 704" o:spid="_x0000_s1066" style="position:absolute;left:10239;top:27765;width:9024;height:29502;rotation:-4706650fd;flip:x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rdpsUA&#10;AADcAAAADwAAAGRycy9kb3ducmV2LnhtbESP3WoCMRSE7wu+QziCdzWrtiqrUaSglBYUfx7gsDlm&#10;F5OTZZO62z59Uyh4OczMN8xy3Tkr7tSEyrOC0TADQVx4XbFRcDlvn+cgQkTWaD2Tgm8KsF71npaY&#10;a9/yke6naESCcMhRQRljnUsZipIchqGviZN39Y3DmGRjpG6wTXBn5TjLptJhxWmhxJreSipupy+n&#10;IO7Orx8/fjQxduL3h8+tmR5sq9Sg320WICJ18RH+b79rBbPsBf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t2mxQAAANwAAAAPAAAAAAAAAAAAAAAAAJgCAABkcnMv&#10;ZG93bnJldi54bWxQSwUGAAAAAAQABAD1AAAAigMAAAAA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</v:group>
            </w:pict>
          </mc:Fallback>
        </mc:AlternateContent>
      </w:r>
      <w:r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179E613" wp14:editId="4C7C3534">
                <wp:simplePos x="0" y="0"/>
                <wp:positionH relativeFrom="column">
                  <wp:posOffset>554990</wp:posOffset>
                </wp:positionH>
                <wp:positionV relativeFrom="paragraph">
                  <wp:posOffset>83820</wp:posOffset>
                </wp:positionV>
                <wp:extent cx="3434080" cy="4674235"/>
                <wp:effectExtent l="76200" t="38100" r="71120" b="0"/>
                <wp:wrapNone/>
                <wp:docPr id="5" name="Grup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4080" cy="4674235"/>
                          <a:chOff x="0" y="0"/>
                          <a:chExt cx="3434080" cy="4674235"/>
                        </a:xfrm>
                      </wpg:grpSpPr>
                      <wpg:grpSp>
                        <wpg:cNvPr id="621" name="Grupa 621"/>
                        <wpg:cNvGrpSpPr/>
                        <wpg:grpSpPr>
                          <a:xfrm>
                            <a:off x="114300" y="0"/>
                            <a:ext cx="3319780" cy="596265"/>
                            <a:chOff x="0" y="0"/>
                            <a:chExt cx="4876800" cy="876300"/>
                          </a:xfrm>
                        </wpg:grpSpPr>
                        <wpg:grpSp>
                          <wpg:cNvPr id="10" name="Grupa 10"/>
                          <wpg:cNvGrpSpPr/>
                          <wpg:grpSpPr>
                            <a:xfrm>
                              <a:off x="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" name="Łącznik prostoliniowy 6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Łącznik prostoliniowy 7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1" name="Grupa 31"/>
                          <wpg:cNvGrpSpPr/>
                          <wpg:grpSpPr>
                            <a:xfrm>
                              <a:off x="9429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8" name="Łącznik prostoliniowy 8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Łącznik prostoliniowy 9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upa 11"/>
                          <wpg:cNvGrpSpPr/>
                          <wpg:grpSpPr>
                            <a:xfrm>
                              <a:off x="14954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12" name="Łącznik prostoliniowy 12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Łącznik prostoliniowy 13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" name="Grupa 14"/>
                          <wpg:cNvGrpSpPr/>
                          <wpg:grpSpPr>
                            <a:xfrm>
                              <a:off x="243840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15" name="Łącznik prostoliniowy 15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Łącznik prostoliniowy 29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11" name="Grupa 611"/>
                          <wpg:cNvGrpSpPr/>
                          <wpg:grpSpPr>
                            <a:xfrm>
                              <a:off x="33813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612" name="Łącznik prostoliniowy 612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3" name="Łącznik prostoliniowy 613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17" name="Grupa 617"/>
                          <wpg:cNvGrpSpPr/>
                          <wpg:grpSpPr>
                            <a:xfrm>
                              <a:off x="39338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18" name="Łącznik prostoliniowy 618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9" name="Łącznik prostoliniowy 619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63" name="Dowolny kształt 663"/>
                        <wps:cNvSpPr/>
                        <wps:spPr>
                          <a:xfrm rot="17290933">
                            <a:off x="1195387" y="4763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5" name="Grupa 665"/>
                        <wpg:cNvGrpSpPr/>
                        <wpg:grpSpPr>
                          <a:xfrm>
                            <a:off x="0" y="2581275"/>
                            <a:ext cx="3319780" cy="596265"/>
                            <a:chOff x="0" y="0"/>
                            <a:chExt cx="4876800" cy="876300"/>
                          </a:xfrm>
                        </wpg:grpSpPr>
                        <wpg:grpSp>
                          <wpg:cNvPr id="666" name="Grupa 666"/>
                          <wpg:cNvGrpSpPr/>
                          <wpg:grpSpPr>
                            <a:xfrm>
                              <a:off x="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67" name="Łącznik prostoliniowy 667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8" name="Łącznik prostoliniowy 668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69" name="Grupa 669"/>
                          <wpg:cNvGrpSpPr/>
                          <wpg:grpSpPr>
                            <a:xfrm>
                              <a:off x="9429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670" name="Łącznik prostoliniowy 670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1" name="Łącznik prostoliniowy 671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72" name="Grupa 672"/>
                          <wpg:cNvGrpSpPr/>
                          <wpg:grpSpPr>
                            <a:xfrm>
                              <a:off x="14954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73" name="Łącznik prostoliniowy 673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4" name="Łącznik prostoliniowy 674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75" name="Grupa 675"/>
                          <wpg:cNvGrpSpPr/>
                          <wpg:grpSpPr>
                            <a:xfrm>
                              <a:off x="2438400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76" name="Łącznik prostoliniowy 676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7" name="Łącznik prostoliniowy 677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78" name="Grupa 678"/>
                          <wpg:cNvGrpSpPr/>
                          <wpg:grpSpPr>
                            <a:xfrm>
                              <a:off x="3381375" y="323850"/>
                              <a:ext cx="552450" cy="552450"/>
                              <a:chOff x="0" y="0"/>
                              <a:chExt cx="552450" cy="552451"/>
                            </a:xfrm>
                          </wpg:grpSpPr>
                          <wps:wsp>
                            <wps:cNvPr id="679" name="Łącznik prostoliniowy 679"/>
                            <wps:cNvCnPr/>
                            <wps:spPr>
                              <a:xfrm flipV="1">
                                <a:off x="0" y="0"/>
                                <a:ext cx="285750" cy="55245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0" name="Łącznik prostoliniowy 680"/>
                            <wps:cNvCnPr/>
                            <wps:spPr>
                              <a:xfrm>
                                <a:off x="285750" y="0"/>
                                <a:ext cx="266700" cy="5524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81" name="Grupa 681"/>
                          <wpg:cNvGrpSpPr/>
                          <wpg:grpSpPr>
                            <a:xfrm>
                              <a:off x="3933825" y="0"/>
                              <a:ext cx="942975" cy="876300"/>
                              <a:chOff x="0" y="0"/>
                              <a:chExt cx="942975" cy="876300"/>
                            </a:xfrm>
                          </wpg:grpSpPr>
                          <wps:wsp>
                            <wps:cNvPr id="682" name="Łącznik prostoliniowy 682"/>
                            <wps:cNvCnPr/>
                            <wps:spPr>
                              <a:xfrm flipV="1">
                                <a:off x="0" y="0"/>
                                <a:ext cx="476250" cy="8763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3" name="Łącznik prostoliniowy 683"/>
                            <wps:cNvCnPr/>
                            <wps:spPr>
                              <a:xfrm>
                                <a:off x="476250" y="0"/>
                                <a:ext cx="466725" cy="8191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03" name="Dowolny kształt 703"/>
                        <wps:cNvSpPr/>
                        <wps:spPr>
                          <a:xfrm rot="17290933">
                            <a:off x="1071562" y="2747963"/>
                            <a:ext cx="902335" cy="2950210"/>
                          </a:xfrm>
                          <a:custGeom>
                            <a:avLst/>
                            <a:gdLst>
                              <a:gd name="connsiteX0" fmla="*/ 0 w 2532254"/>
                              <a:gd name="connsiteY0" fmla="*/ 77967 h 2184368"/>
                              <a:gd name="connsiteX1" fmla="*/ 1143000 w 2532254"/>
                              <a:gd name="connsiteY1" fmla="*/ 87492 h 2184368"/>
                              <a:gd name="connsiteX2" fmla="*/ 504825 w 2532254"/>
                              <a:gd name="connsiteY2" fmla="*/ 963792 h 2184368"/>
                              <a:gd name="connsiteX3" fmla="*/ 1771650 w 2532254"/>
                              <a:gd name="connsiteY3" fmla="*/ 1020942 h 2184368"/>
                              <a:gd name="connsiteX4" fmla="*/ 1152525 w 2532254"/>
                              <a:gd name="connsiteY4" fmla="*/ 1754367 h 2184368"/>
                              <a:gd name="connsiteX5" fmla="*/ 2438400 w 2532254"/>
                              <a:gd name="connsiteY5" fmla="*/ 2163942 h 2184368"/>
                              <a:gd name="connsiteX6" fmla="*/ 2438400 w 2532254"/>
                              <a:gd name="connsiteY6" fmla="*/ 2125842 h 2184368"/>
                              <a:gd name="connsiteX7" fmla="*/ 2476500 w 2532254"/>
                              <a:gd name="connsiteY7" fmla="*/ 2154417 h 2184368"/>
                              <a:gd name="connsiteX0" fmla="*/ 0 w 2512300"/>
                              <a:gd name="connsiteY0" fmla="*/ 13093 h 2462529"/>
                              <a:gd name="connsiteX1" fmla="*/ 1123046 w 2512300"/>
                              <a:gd name="connsiteY1" fmla="*/ 365653 h 2462529"/>
                              <a:gd name="connsiteX2" fmla="*/ 484871 w 2512300"/>
                              <a:gd name="connsiteY2" fmla="*/ 1241953 h 2462529"/>
                              <a:gd name="connsiteX3" fmla="*/ 1751696 w 2512300"/>
                              <a:gd name="connsiteY3" fmla="*/ 1299103 h 2462529"/>
                              <a:gd name="connsiteX4" fmla="*/ 1132571 w 2512300"/>
                              <a:gd name="connsiteY4" fmla="*/ 2032528 h 2462529"/>
                              <a:gd name="connsiteX5" fmla="*/ 2418446 w 2512300"/>
                              <a:gd name="connsiteY5" fmla="*/ 2442103 h 2462529"/>
                              <a:gd name="connsiteX6" fmla="*/ 2418446 w 2512300"/>
                              <a:gd name="connsiteY6" fmla="*/ 2404003 h 2462529"/>
                              <a:gd name="connsiteX7" fmla="*/ 2456546 w 2512300"/>
                              <a:gd name="connsiteY7" fmla="*/ 2432578 h 2462529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751696 w 2512300"/>
                              <a:gd name="connsiteY3" fmla="*/ 1297859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1849 h 2461285"/>
                              <a:gd name="connsiteX1" fmla="*/ 1123046 w 2512300"/>
                              <a:gd name="connsiteY1" fmla="*/ 364409 h 2461285"/>
                              <a:gd name="connsiteX2" fmla="*/ 581637 w 2512300"/>
                              <a:gd name="connsiteY2" fmla="*/ 1054043 h 2461285"/>
                              <a:gd name="connsiteX3" fmla="*/ 1648399 w 2512300"/>
                              <a:gd name="connsiteY3" fmla="*/ 1423271 h 2461285"/>
                              <a:gd name="connsiteX4" fmla="*/ 1132571 w 2512300"/>
                              <a:gd name="connsiteY4" fmla="*/ 2031284 h 2461285"/>
                              <a:gd name="connsiteX5" fmla="*/ 2418446 w 2512300"/>
                              <a:gd name="connsiteY5" fmla="*/ 2440859 h 2461285"/>
                              <a:gd name="connsiteX6" fmla="*/ 2418446 w 2512300"/>
                              <a:gd name="connsiteY6" fmla="*/ 2402759 h 2461285"/>
                              <a:gd name="connsiteX7" fmla="*/ 2456546 w 2512300"/>
                              <a:gd name="connsiteY7" fmla="*/ 2431334 h 2461285"/>
                              <a:gd name="connsiteX0" fmla="*/ 0 w 2512300"/>
                              <a:gd name="connsiteY0" fmla="*/ 15903 h 2465339"/>
                              <a:gd name="connsiteX1" fmla="*/ 1071946 w 2512300"/>
                              <a:gd name="connsiteY1" fmla="*/ 288379 h 2465339"/>
                              <a:gd name="connsiteX2" fmla="*/ 581637 w 2512300"/>
                              <a:gd name="connsiteY2" fmla="*/ 1058097 h 2465339"/>
                              <a:gd name="connsiteX3" fmla="*/ 1648399 w 2512300"/>
                              <a:gd name="connsiteY3" fmla="*/ 1427325 h 2465339"/>
                              <a:gd name="connsiteX4" fmla="*/ 1132571 w 2512300"/>
                              <a:gd name="connsiteY4" fmla="*/ 2035338 h 2465339"/>
                              <a:gd name="connsiteX5" fmla="*/ 2418446 w 2512300"/>
                              <a:gd name="connsiteY5" fmla="*/ 2444913 h 2465339"/>
                              <a:gd name="connsiteX6" fmla="*/ 2418446 w 2512300"/>
                              <a:gd name="connsiteY6" fmla="*/ 2406813 h 2465339"/>
                              <a:gd name="connsiteX7" fmla="*/ 2456546 w 2512300"/>
                              <a:gd name="connsiteY7" fmla="*/ 2435388 h 246533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16683 h 2466119"/>
                              <a:gd name="connsiteX1" fmla="*/ 1071946 w 2512300"/>
                              <a:gd name="connsiteY1" fmla="*/ 289159 h 2466119"/>
                              <a:gd name="connsiteX2" fmla="*/ 581637 w 2512300"/>
                              <a:gd name="connsiteY2" fmla="*/ 1058877 h 2466119"/>
                              <a:gd name="connsiteX3" fmla="*/ 1648399 w 2512300"/>
                              <a:gd name="connsiteY3" fmla="*/ 1428105 h 2466119"/>
                              <a:gd name="connsiteX4" fmla="*/ 1132571 w 2512300"/>
                              <a:gd name="connsiteY4" fmla="*/ 2036118 h 2466119"/>
                              <a:gd name="connsiteX5" fmla="*/ 2418446 w 2512300"/>
                              <a:gd name="connsiteY5" fmla="*/ 2445693 h 2466119"/>
                              <a:gd name="connsiteX6" fmla="*/ 2418446 w 2512300"/>
                              <a:gd name="connsiteY6" fmla="*/ 2407593 h 2466119"/>
                              <a:gd name="connsiteX7" fmla="*/ 2456546 w 2512300"/>
                              <a:gd name="connsiteY7" fmla="*/ 2436168 h 246611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2300"/>
                              <a:gd name="connsiteY0" fmla="*/ 49303 h 2498739"/>
                              <a:gd name="connsiteX1" fmla="*/ 1071946 w 2512300"/>
                              <a:gd name="connsiteY1" fmla="*/ 321779 h 2498739"/>
                              <a:gd name="connsiteX2" fmla="*/ 581637 w 2512300"/>
                              <a:gd name="connsiteY2" fmla="*/ 1091497 h 2498739"/>
                              <a:gd name="connsiteX3" fmla="*/ 1648399 w 2512300"/>
                              <a:gd name="connsiteY3" fmla="*/ 1460725 h 2498739"/>
                              <a:gd name="connsiteX4" fmla="*/ 1132571 w 2512300"/>
                              <a:gd name="connsiteY4" fmla="*/ 2068738 h 2498739"/>
                              <a:gd name="connsiteX5" fmla="*/ 2418446 w 2512300"/>
                              <a:gd name="connsiteY5" fmla="*/ 2478313 h 2498739"/>
                              <a:gd name="connsiteX6" fmla="*/ 2418446 w 2512300"/>
                              <a:gd name="connsiteY6" fmla="*/ 2440213 h 2498739"/>
                              <a:gd name="connsiteX7" fmla="*/ 2456546 w 2512300"/>
                              <a:gd name="connsiteY7" fmla="*/ 2468788 h 2498739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10301"/>
                              <a:gd name="connsiteY0" fmla="*/ 49303 h 2593746"/>
                              <a:gd name="connsiteX1" fmla="*/ 1071946 w 2510301"/>
                              <a:gd name="connsiteY1" fmla="*/ 321779 h 2593746"/>
                              <a:gd name="connsiteX2" fmla="*/ 581637 w 2510301"/>
                              <a:gd name="connsiteY2" fmla="*/ 1091497 h 2593746"/>
                              <a:gd name="connsiteX3" fmla="*/ 1648399 w 2510301"/>
                              <a:gd name="connsiteY3" fmla="*/ 1460725 h 2593746"/>
                              <a:gd name="connsiteX4" fmla="*/ 1159567 w 2510301"/>
                              <a:gd name="connsiteY4" fmla="*/ 2267624 h 2593746"/>
                              <a:gd name="connsiteX5" fmla="*/ 2418446 w 2510301"/>
                              <a:gd name="connsiteY5" fmla="*/ 2478313 h 2593746"/>
                              <a:gd name="connsiteX6" fmla="*/ 2418446 w 2510301"/>
                              <a:gd name="connsiteY6" fmla="*/ 2440213 h 2593746"/>
                              <a:gd name="connsiteX7" fmla="*/ 2456546 w 2510301"/>
                              <a:gd name="connsiteY7" fmla="*/ 2468788 h 2593746"/>
                              <a:gd name="connsiteX0" fmla="*/ 0 w 2523412"/>
                              <a:gd name="connsiteY0" fmla="*/ 49303 h 2592272"/>
                              <a:gd name="connsiteX1" fmla="*/ 1071946 w 2523412"/>
                              <a:gd name="connsiteY1" fmla="*/ 321779 h 2592272"/>
                              <a:gd name="connsiteX2" fmla="*/ 581637 w 2523412"/>
                              <a:gd name="connsiteY2" fmla="*/ 1091497 h 2592272"/>
                              <a:gd name="connsiteX3" fmla="*/ 1648399 w 2523412"/>
                              <a:gd name="connsiteY3" fmla="*/ 1460725 h 2592272"/>
                              <a:gd name="connsiteX4" fmla="*/ 1159567 w 2523412"/>
                              <a:gd name="connsiteY4" fmla="*/ 2267624 h 2592272"/>
                              <a:gd name="connsiteX5" fmla="*/ 2418446 w 2523412"/>
                              <a:gd name="connsiteY5" fmla="*/ 2478313 h 2592272"/>
                              <a:gd name="connsiteX6" fmla="*/ 2456546 w 2523412"/>
                              <a:gd name="connsiteY6" fmla="*/ 2468788 h 2592272"/>
                              <a:gd name="connsiteX0" fmla="*/ 0 w 2418446"/>
                              <a:gd name="connsiteY0" fmla="*/ 49303 h 2592272"/>
                              <a:gd name="connsiteX1" fmla="*/ 1071946 w 2418446"/>
                              <a:gd name="connsiteY1" fmla="*/ 321779 h 2592272"/>
                              <a:gd name="connsiteX2" fmla="*/ 581637 w 2418446"/>
                              <a:gd name="connsiteY2" fmla="*/ 1091497 h 2592272"/>
                              <a:gd name="connsiteX3" fmla="*/ 1648399 w 2418446"/>
                              <a:gd name="connsiteY3" fmla="*/ 1460725 h 2592272"/>
                              <a:gd name="connsiteX4" fmla="*/ 1159567 w 2418446"/>
                              <a:gd name="connsiteY4" fmla="*/ 2267624 h 2592272"/>
                              <a:gd name="connsiteX5" fmla="*/ 2418446 w 2418446"/>
                              <a:gd name="connsiteY5" fmla="*/ 2478313 h 2592272"/>
                              <a:gd name="connsiteX0" fmla="*/ 0 w 2418446"/>
                              <a:gd name="connsiteY0" fmla="*/ 15609 h 2558578"/>
                              <a:gd name="connsiteX1" fmla="*/ 1071946 w 2418446"/>
                              <a:gd name="connsiteY1" fmla="*/ 288085 h 2558578"/>
                              <a:gd name="connsiteX2" fmla="*/ 532287 w 2418446"/>
                              <a:gd name="connsiteY2" fmla="*/ 1029260 h 2558578"/>
                              <a:gd name="connsiteX3" fmla="*/ 1648399 w 2418446"/>
                              <a:gd name="connsiteY3" fmla="*/ 1427031 h 2558578"/>
                              <a:gd name="connsiteX4" fmla="*/ 1159567 w 2418446"/>
                              <a:gd name="connsiteY4" fmla="*/ 2233930 h 2558578"/>
                              <a:gd name="connsiteX5" fmla="*/ 2418446 w 2418446"/>
                              <a:gd name="connsiteY5" fmla="*/ 2444619 h 2558578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27043 h 2570012"/>
                              <a:gd name="connsiteX1" fmla="*/ 1090276 w 2418446"/>
                              <a:gd name="connsiteY1" fmla="*/ 192939 h 2570012"/>
                              <a:gd name="connsiteX2" fmla="*/ 532287 w 2418446"/>
                              <a:gd name="connsiteY2" fmla="*/ 1040694 h 2570012"/>
                              <a:gd name="connsiteX3" fmla="*/ 1648399 w 2418446"/>
                              <a:gd name="connsiteY3" fmla="*/ 1438465 h 2570012"/>
                              <a:gd name="connsiteX4" fmla="*/ 1159567 w 2418446"/>
                              <a:gd name="connsiteY4" fmla="*/ 2245364 h 2570012"/>
                              <a:gd name="connsiteX5" fmla="*/ 2418446 w 2418446"/>
                              <a:gd name="connsiteY5" fmla="*/ 2456053 h 2570012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615835"/>
                              <a:gd name="connsiteX1" fmla="*/ 1090276 w 2418446"/>
                              <a:gd name="connsiteY1" fmla="*/ 238762 h 2615835"/>
                              <a:gd name="connsiteX2" fmla="*/ 532287 w 2418446"/>
                              <a:gd name="connsiteY2" fmla="*/ 1086517 h 2615835"/>
                              <a:gd name="connsiteX3" fmla="*/ 1648399 w 2418446"/>
                              <a:gd name="connsiteY3" fmla="*/ 1484288 h 2615835"/>
                              <a:gd name="connsiteX4" fmla="*/ 1159567 w 2418446"/>
                              <a:gd name="connsiteY4" fmla="*/ 2291187 h 2615835"/>
                              <a:gd name="connsiteX5" fmla="*/ 2418446 w 2418446"/>
                              <a:gd name="connsiteY5" fmla="*/ 2501876 h 2615835"/>
                              <a:gd name="connsiteX0" fmla="*/ 0 w 2418446"/>
                              <a:gd name="connsiteY0" fmla="*/ 72866 h 2501876"/>
                              <a:gd name="connsiteX1" fmla="*/ 1090276 w 2418446"/>
                              <a:gd name="connsiteY1" fmla="*/ 238762 h 2501876"/>
                              <a:gd name="connsiteX2" fmla="*/ 532287 w 2418446"/>
                              <a:gd name="connsiteY2" fmla="*/ 1086517 h 2501876"/>
                              <a:gd name="connsiteX3" fmla="*/ 1736781 w 2418446"/>
                              <a:gd name="connsiteY3" fmla="*/ 1472395 h 2501876"/>
                              <a:gd name="connsiteX4" fmla="*/ 1159567 w 2418446"/>
                              <a:gd name="connsiteY4" fmla="*/ 2291187 h 2501876"/>
                              <a:gd name="connsiteX5" fmla="*/ 2418446 w 2418446"/>
                              <a:gd name="connsiteY5" fmla="*/ 2501876 h 2501876"/>
                              <a:gd name="connsiteX0" fmla="*/ 0 w 2418446"/>
                              <a:gd name="connsiteY0" fmla="*/ 72866 h 2539122"/>
                              <a:gd name="connsiteX1" fmla="*/ 1090276 w 2418446"/>
                              <a:gd name="connsiteY1" fmla="*/ 238762 h 2539122"/>
                              <a:gd name="connsiteX2" fmla="*/ 532287 w 2418446"/>
                              <a:gd name="connsiteY2" fmla="*/ 1086517 h 2539122"/>
                              <a:gd name="connsiteX3" fmla="*/ 1736781 w 2418446"/>
                              <a:gd name="connsiteY3" fmla="*/ 1472395 h 2539122"/>
                              <a:gd name="connsiteX4" fmla="*/ 1159567 w 2418446"/>
                              <a:gd name="connsiteY4" fmla="*/ 2291187 h 2539122"/>
                              <a:gd name="connsiteX5" fmla="*/ 2418446 w 2418446"/>
                              <a:gd name="connsiteY5" fmla="*/ 2501876 h 2539122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72866 h 2578993"/>
                              <a:gd name="connsiteX1" fmla="*/ 1090276 w 2418446"/>
                              <a:gd name="connsiteY1" fmla="*/ 238762 h 2578993"/>
                              <a:gd name="connsiteX2" fmla="*/ 532287 w 2418446"/>
                              <a:gd name="connsiteY2" fmla="*/ 1086517 h 2578993"/>
                              <a:gd name="connsiteX3" fmla="*/ 1736781 w 2418446"/>
                              <a:gd name="connsiteY3" fmla="*/ 1472395 h 2578993"/>
                              <a:gd name="connsiteX4" fmla="*/ 1159567 w 2418446"/>
                              <a:gd name="connsiteY4" fmla="*/ 2291187 h 2578993"/>
                              <a:gd name="connsiteX5" fmla="*/ 2418446 w 2418446"/>
                              <a:gd name="connsiteY5" fmla="*/ 2501876 h 2578993"/>
                              <a:gd name="connsiteX0" fmla="*/ 0 w 2418446"/>
                              <a:gd name="connsiteY0" fmla="*/ 136780 h 2642907"/>
                              <a:gd name="connsiteX1" fmla="*/ 1621924 w 2418446"/>
                              <a:gd name="connsiteY1" fmla="*/ 186120 h 2642907"/>
                              <a:gd name="connsiteX2" fmla="*/ 532287 w 2418446"/>
                              <a:gd name="connsiteY2" fmla="*/ 1150431 h 2642907"/>
                              <a:gd name="connsiteX3" fmla="*/ 1736781 w 2418446"/>
                              <a:gd name="connsiteY3" fmla="*/ 1536309 h 2642907"/>
                              <a:gd name="connsiteX4" fmla="*/ 1159567 w 2418446"/>
                              <a:gd name="connsiteY4" fmla="*/ 2355101 h 2642907"/>
                              <a:gd name="connsiteX5" fmla="*/ 2418446 w 2418446"/>
                              <a:gd name="connsiteY5" fmla="*/ 2565790 h 2642907"/>
                              <a:gd name="connsiteX0" fmla="*/ 0 w 2418446"/>
                              <a:gd name="connsiteY0" fmla="*/ 136780 h 2565790"/>
                              <a:gd name="connsiteX1" fmla="*/ 1621924 w 2418446"/>
                              <a:gd name="connsiteY1" fmla="*/ 186120 h 2565790"/>
                              <a:gd name="connsiteX2" fmla="*/ 532287 w 2418446"/>
                              <a:gd name="connsiteY2" fmla="*/ 1150431 h 2565790"/>
                              <a:gd name="connsiteX3" fmla="*/ 2341367 w 2418446"/>
                              <a:gd name="connsiteY3" fmla="*/ 1400391 h 2565790"/>
                              <a:gd name="connsiteX4" fmla="*/ 1159567 w 2418446"/>
                              <a:gd name="connsiteY4" fmla="*/ 2355101 h 2565790"/>
                              <a:gd name="connsiteX5" fmla="*/ 2418446 w 2418446"/>
                              <a:gd name="connsiteY5" fmla="*/ 2565790 h 2565790"/>
                              <a:gd name="connsiteX0" fmla="*/ 0 w 2971892"/>
                              <a:gd name="connsiteY0" fmla="*/ 136780 h 2565578"/>
                              <a:gd name="connsiteX1" fmla="*/ 1621924 w 2971892"/>
                              <a:gd name="connsiteY1" fmla="*/ 186120 h 2565578"/>
                              <a:gd name="connsiteX2" fmla="*/ 532287 w 2971892"/>
                              <a:gd name="connsiteY2" fmla="*/ 1150431 h 2565578"/>
                              <a:gd name="connsiteX3" fmla="*/ 2341367 w 2971892"/>
                              <a:gd name="connsiteY3" fmla="*/ 1400391 h 2565578"/>
                              <a:gd name="connsiteX4" fmla="*/ 1159567 w 2971892"/>
                              <a:gd name="connsiteY4" fmla="*/ 2355101 h 2565578"/>
                              <a:gd name="connsiteX5" fmla="*/ 2971892 w 2971892"/>
                              <a:gd name="connsiteY5" fmla="*/ 2565578 h 2565578"/>
                              <a:gd name="connsiteX0" fmla="*/ 0 w 2971892"/>
                              <a:gd name="connsiteY0" fmla="*/ 136780 h 2803236"/>
                              <a:gd name="connsiteX1" fmla="*/ 1621924 w 2971892"/>
                              <a:gd name="connsiteY1" fmla="*/ 186120 h 2803236"/>
                              <a:gd name="connsiteX2" fmla="*/ 532287 w 2971892"/>
                              <a:gd name="connsiteY2" fmla="*/ 1150431 h 2803236"/>
                              <a:gd name="connsiteX3" fmla="*/ 2341367 w 2971892"/>
                              <a:gd name="connsiteY3" fmla="*/ 1400391 h 2803236"/>
                              <a:gd name="connsiteX4" fmla="*/ 1159567 w 2971892"/>
                              <a:gd name="connsiteY4" fmla="*/ 2355101 h 2803236"/>
                              <a:gd name="connsiteX5" fmla="*/ 2971892 w 2971892"/>
                              <a:gd name="connsiteY5" fmla="*/ 2565578 h 2803236"/>
                              <a:gd name="connsiteX0" fmla="*/ 0 w 2971892"/>
                              <a:gd name="connsiteY0" fmla="*/ 136780 h 2801082"/>
                              <a:gd name="connsiteX1" fmla="*/ 1621924 w 2971892"/>
                              <a:gd name="connsiteY1" fmla="*/ 186120 h 2801082"/>
                              <a:gd name="connsiteX2" fmla="*/ 532287 w 2971892"/>
                              <a:gd name="connsiteY2" fmla="*/ 1150431 h 2801082"/>
                              <a:gd name="connsiteX3" fmla="*/ 2341367 w 2971892"/>
                              <a:gd name="connsiteY3" fmla="*/ 1400391 h 2801082"/>
                              <a:gd name="connsiteX4" fmla="*/ 1166706 w 2971892"/>
                              <a:gd name="connsiteY4" fmla="*/ 2345655 h 2801082"/>
                              <a:gd name="connsiteX5" fmla="*/ 2971892 w 2971892"/>
                              <a:gd name="connsiteY5" fmla="*/ 2565578 h 2801082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798840"/>
                              <a:gd name="connsiteX1" fmla="*/ 1621924 w 2971892"/>
                              <a:gd name="connsiteY1" fmla="*/ 186120 h 2798840"/>
                              <a:gd name="connsiteX2" fmla="*/ 532287 w 2971892"/>
                              <a:gd name="connsiteY2" fmla="*/ 1150431 h 2798840"/>
                              <a:gd name="connsiteX3" fmla="*/ 2386913 w 2971892"/>
                              <a:gd name="connsiteY3" fmla="*/ 1469173 h 2798840"/>
                              <a:gd name="connsiteX4" fmla="*/ 1166706 w 2971892"/>
                              <a:gd name="connsiteY4" fmla="*/ 2345655 h 2798840"/>
                              <a:gd name="connsiteX5" fmla="*/ 2971892 w 2971892"/>
                              <a:gd name="connsiteY5" fmla="*/ 2565578 h 2798840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192368 w 2971892"/>
                              <a:gd name="connsiteY4" fmla="*/ 2493867 h 2836799"/>
                              <a:gd name="connsiteX5" fmla="*/ 2971892 w 2971892"/>
                              <a:gd name="connsiteY5" fmla="*/ 2565578 h 2836799"/>
                              <a:gd name="connsiteX0" fmla="*/ 0 w 2971892"/>
                              <a:gd name="connsiteY0" fmla="*/ 136780 h 2836799"/>
                              <a:gd name="connsiteX1" fmla="*/ 1621924 w 2971892"/>
                              <a:gd name="connsiteY1" fmla="*/ 186120 h 2836799"/>
                              <a:gd name="connsiteX2" fmla="*/ 532287 w 2971892"/>
                              <a:gd name="connsiteY2" fmla="*/ 1150431 h 2836799"/>
                              <a:gd name="connsiteX3" fmla="*/ 2386913 w 2971892"/>
                              <a:gd name="connsiteY3" fmla="*/ 1469173 h 2836799"/>
                              <a:gd name="connsiteX4" fmla="*/ 1927483 w 2971892"/>
                              <a:gd name="connsiteY4" fmla="*/ 1909814 h 2836799"/>
                              <a:gd name="connsiteX5" fmla="*/ 1192368 w 2971892"/>
                              <a:gd name="connsiteY5" fmla="*/ 2493867 h 2836799"/>
                              <a:gd name="connsiteX6" fmla="*/ 2971892 w 2971892"/>
                              <a:gd name="connsiteY6" fmla="*/ 2565578 h 2836799"/>
                              <a:gd name="connsiteX0" fmla="*/ 0 w 2971892"/>
                              <a:gd name="connsiteY0" fmla="*/ 136780 h 2815265"/>
                              <a:gd name="connsiteX1" fmla="*/ 1621924 w 2971892"/>
                              <a:gd name="connsiteY1" fmla="*/ 186120 h 2815265"/>
                              <a:gd name="connsiteX2" fmla="*/ 532287 w 2971892"/>
                              <a:gd name="connsiteY2" fmla="*/ 1150431 h 2815265"/>
                              <a:gd name="connsiteX3" fmla="*/ 2386913 w 2971892"/>
                              <a:gd name="connsiteY3" fmla="*/ 1469173 h 2815265"/>
                              <a:gd name="connsiteX4" fmla="*/ 2182186 w 2971892"/>
                              <a:gd name="connsiteY4" fmla="*/ 2020787 h 2815265"/>
                              <a:gd name="connsiteX5" fmla="*/ 1192368 w 2971892"/>
                              <a:gd name="connsiteY5" fmla="*/ 2493867 h 2815265"/>
                              <a:gd name="connsiteX6" fmla="*/ 2971892 w 2971892"/>
                              <a:gd name="connsiteY6" fmla="*/ 2565578 h 2815265"/>
                              <a:gd name="connsiteX0" fmla="*/ 0 w 2971892"/>
                              <a:gd name="connsiteY0" fmla="*/ 136780 h 2814194"/>
                              <a:gd name="connsiteX1" fmla="*/ 1621924 w 2971892"/>
                              <a:gd name="connsiteY1" fmla="*/ 186120 h 2814194"/>
                              <a:gd name="connsiteX2" fmla="*/ 532287 w 2971892"/>
                              <a:gd name="connsiteY2" fmla="*/ 1150431 h 2814194"/>
                              <a:gd name="connsiteX3" fmla="*/ 2386913 w 2971892"/>
                              <a:gd name="connsiteY3" fmla="*/ 1469173 h 2814194"/>
                              <a:gd name="connsiteX4" fmla="*/ 2443836 w 2971892"/>
                              <a:gd name="connsiteY4" fmla="*/ 2049963 h 2814194"/>
                              <a:gd name="connsiteX5" fmla="*/ 1192368 w 2971892"/>
                              <a:gd name="connsiteY5" fmla="*/ 2493867 h 2814194"/>
                              <a:gd name="connsiteX6" fmla="*/ 2971892 w 2971892"/>
                              <a:gd name="connsiteY6" fmla="*/ 2565578 h 2814194"/>
                              <a:gd name="connsiteX0" fmla="*/ 0 w 2971892"/>
                              <a:gd name="connsiteY0" fmla="*/ 136780 h 2760158"/>
                              <a:gd name="connsiteX1" fmla="*/ 1621924 w 2971892"/>
                              <a:gd name="connsiteY1" fmla="*/ 186120 h 2760158"/>
                              <a:gd name="connsiteX2" fmla="*/ 532287 w 2971892"/>
                              <a:gd name="connsiteY2" fmla="*/ 1150431 h 2760158"/>
                              <a:gd name="connsiteX3" fmla="*/ 2386913 w 2971892"/>
                              <a:gd name="connsiteY3" fmla="*/ 1469173 h 2760158"/>
                              <a:gd name="connsiteX4" fmla="*/ 2443836 w 2971892"/>
                              <a:gd name="connsiteY4" fmla="*/ 2049963 h 2760158"/>
                              <a:gd name="connsiteX5" fmla="*/ 1192368 w 2971892"/>
                              <a:gd name="connsiteY5" fmla="*/ 2493867 h 2760158"/>
                              <a:gd name="connsiteX6" fmla="*/ 1395995 w 2971892"/>
                              <a:gd name="connsiteY6" fmla="*/ 2759570 h 2760158"/>
                              <a:gd name="connsiteX7" fmla="*/ 2971892 w 2971892"/>
                              <a:gd name="connsiteY7" fmla="*/ 2565578 h 2760158"/>
                              <a:gd name="connsiteX0" fmla="*/ 0 w 2971892"/>
                              <a:gd name="connsiteY0" fmla="*/ 136780 h 3008625"/>
                              <a:gd name="connsiteX1" fmla="*/ 1621924 w 2971892"/>
                              <a:gd name="connsiteY1" fmla="*/ 186120 h 3008625"/>
                              <a:gd name="connsiteX2" fmla="*/ 532287 w 2971892"/>
                              <a:gd name="connsiteY2" fmla="*/ 1150431 h 3008625"/>
                              <a:gd name="connsiteX3" fmla="*/ 2386913 w 2971892"/>
                              <a:gd name="connsiteY3" fmla="*/ 1469173 h 3008625"/>
                              <a:gd name="connsiteX4" fmla="*/ 2443836 w 2971892"/>
                              <a:gd name="connsiteY4" fmla="*/ 2049963 h 3008625"/>
                              <a:gd name="connsiteX5" fmla="*/ 1192368 w 2971892"/>
                              <a:gd name="connsiteY5" fmla="*/ 2493867 h 3008625"/>
                              <a:gd name="connsiteX6" fmla="*/ 1482815 w 2971892"/>
                              <a:gd name="connsiteY6" fmla="*/ 3008377 h 3008625"/>
                              <a:gd name="connsiteX7" fmla="*/ 2971892 w 2971892"/>
                              <a:gd name="connsiteY7" fmla="*/ 2565578 h 3008625"/>
                              <a:gd name="connsiteX0" fmla="*/ 0 w 3033337"/>
                              <a:gd name="connsiteY0" fmla="*/ 136780 h 3009565"/>
                              <a:gd name="connsiteX1" fmla="*/ 1621924 w 3033337"/>
                              <a:gd name="connsiteY1" fmla="*/ 186120 h 3009565"/>
                              <a:gd name="connsiteX2" fmla="*/ 532287 w 3033337"/>
                              <a:gd name="connsiteY2" fmla="*/ 1150431 h 3009565"/>
                              <a:gd name="connsiteX3" fmla="*/ 2386913 w 3033337"/>
                              <a:gd name="connsiteY3" fmla="*/ 1469173 h 3009565"/>
                              <a:gd name="connsiteX4" fmla="*/ 2443836 w 3033337"/>
                              <a:gd name="connsiteY4" fmla="*/ 2049963 h 3009565"/>
                              <a:gd name="connsiteX5" fmla="*/ 1192368 w 3033337"/>
                              <a:gd name="connsiteY5" fmla="*/ 2493867 h 3009565"/>
                              <a:gd name="connsiteX6" fmla="*/ 1482815 w 3033337"/>
                              <a:gd name="connsiteY6" fmla="*/ 3008377 h 3009565"/>
                              <a:gd name="connsiteX7" fmla="*/ 3033336 w 3033337"/>
                              <a:gd name="connsiteY7" fmla="*/ 2906624 h 3009565"/>
                              <a:gd name="connsiteX0" fmla="*/ 0 w 3033336"/>
                              <a:gd name="connsiteY0" fmla="*/ 136780 h 3136787"/>
                              <a:gd name="connsiteX1" fmla="*/ 1621924 w 3033336"/>
                              <a:gd name="connsiteY1" fmla="*/ 186120 h 3136787"/>
                              <a:gd name="connsiteX2" fmla="*/ 532287 w 3033336"/>
                              <a:gd name="connsiteY2" fmla="*/ 1150431 h 3136787"/>
                              <a:gd name="connsiteX3" fmla="*/ 2386913 w 3033336"/>
                              <a:gd name="connsiteY3" fmla="*/ 1469173 h 3136787"/>
                              <a:gd name="connsiteX4" fmla="*/ 2443836 w 3033336"/>
                              <a:gd name="connsiteY4" fmla="*/ 2049963 h 3136787"/>
                              <a:gd name="connsiteX5" fmla="*/ 1192368 w 3033336"/>
                              <a:gd name="connsiteY5" fmla="*/ 2493867 h 3136787"/>
                              <a:gd name="connsiteX6" fmla="*/ 1616295 w 3033336"/>
                              <a:gd name="connsiteY6" fmla="*/ 3136295 h 3136787"/>
                              <a:gd name="connsiteX7" fmla="*/ 3033336 w 3033336"/>
                              <a:gd name="connsiteY7" fmla="*/ 2906624 h 3136787"/>
                              <a:gd name="connsiteX0" fmla="*/ 0 w 2609511"/>
                              <a:gd name="connsiteY0" fmla="*/ 136780 h 3137909"/>
                              <a:gd name="connsiteX1" fmla="*/ 1621924 w 2609511"/>
                              <a:gd name="connsiteY1" fmla="*/ 186120 h 3137909"/>
                              <a:gd name="connsiteX2" fmla="*/ 532287 w 2609511"/>
                              <a:gd name="connsiteY2" fmla="*/ 1150431 h 3137909"/>
                              <a:gd name="connsiteX3" fmla="*/ 2386913 w 2609511"/>
                              <a:gd name="connsiteY3" fmla="*/ 1469173 h 3137909"/>
                              <a:gd name="connsiteX4" fmla="*/ 2443836 w 2609511"/>
                              <a:gd name="connsiteY4" fmla="*/ 2049963 h 3137909"/>
                              <a:gd name="connsiteX5" fmla="*/ 1192368 w 2609511"/>
                              <a:gd name="connsiteY5" fmla="*/ 2493867 h 3137909"/>
                              <a:gd name="connsiteX6" fmla="*/ 1616295 w 2609511"/>
                              <a:gd name="connsiteY6" fmla="*/ 3136295 h 3137909"/>
                              <a:gd name="connsiteX7" fmla="*/ 2413054 w 2609511"/>
                              <a:gd name="connsiteY7" fmla="*/ 3058652 h 3137909"/>
                              <a:gd name="connsiteX0" fmla="*/ 0 w 2494147"/>
                              <a:gd name="connsiteY0" fmla="*/ 136780 h 3137909"/>
                              <a:gd name="connsiteX1" fmla="*/ 1621924 w 2494147"/>
                              <a:gd name="connsiteY1" fmla="*/ 186120 h 3137909"/>
                              <a:gd name="connsiteX2" fmla="*/ 532287 w 2494147"/>
                              <a:gd name="connsiteY2" fmla="*/ 1150431 h 3137909"/>
                              <a:gd name="connsiteX3" fmla="*/ 1889620 w 2494147"/>
                              <a:gd name="connsiteY3" fmla="*/ 1511830 h 3137909"/>
                              <a:gd name="connsiteX4" fmla="*/ 2443836 w 2494147"/>
                              <a:gd name="connsiteY4" fmla="*/ 2049963 h 3137909"/>
                              <a:gd name="connsiteX5" fmla="*/ 1192368 w 2494147"/>
                              <a:gd name="connsiteY5" fmla="*/ 2493867 h 3137909"/>
                              <a:gd name="connsiteX6" fmla="*/ 1616295 w 2494147"/>
                              <a:gd name="connsiteY6" fmla="*/ 3136295 h 3137909"/>
                              <a:gd name="connsiteX7" fmla="*/ 2413054 w 2494147"/>
                              <a:gd name="connsiteY7" fmla="*/ 3058652 h 3137909"/>
                              <a:gd name="connsiteX0" fmla="*/ 0 w 2413055"/>
                              <a:gd name="connsiteY0" fmla="*/ 136780 h 3137909"/>
                              <a:gd name="connsiteX1" fmla="*/ 1621924 w 2413055"/>
                              <a:gd name="connsiteY1" fmla="*/ 186120 h 3137909"/>
                              <a:gd name="connsiteX2" fmla="*/ 532287 w 2413055"/>
                              <a:gd name="connsiteY2" fmla="*/ 1150431 h 3137909"/>
                              <a:gd name="connsiteX3" fmla="*/ 1889620 w 2413055"/>
                              <a:gd name="connsiteY3" fmla="*/ 1511830 h 3137909"/>
                              <a:gd name="connsiteX4" fmla="*/ 2119482 w 2413055"/>
                              <a:gd name="connsiteY4" fmla="*/ 2037110 h 3137909"/>
                              <a:gd name="connsiteX5" fmla="*/ 1192368 w 2413055"/>
                              <a:gd name="connsiteY5" fmla="*/ 2493867 h 3137909"/>
                              <a:gd name="connsiteX6" fmla="*/ 1616295 w 2413055"/>
                              <a:gd name="connsiteY6" fmla="*/ 3136295 h 3137909"/>
                              <a:gd name="connsiteX7" fmla="*/ 2413054 w 2413055"/>
                              <a:gd name="connsiteY7" fmla="*/ 3058652 h 3137909"/>
                              <a:gd name="connsiteX0" fmla="*/ 0 w 2413054"/>
                              <a:gd name="connsiteY0" fmla="*/ 136780 h 3137909"/>
                              <a:gd name="connsiteX1" fmla="*/ 1621924 w 2413054"/>
                              <a:gd name="connsiteY1" fmla="*/ 186120 h 3137909"/>
                              <a:gd name="connsiteX2" fmla="*/ 532287 w 2413054"/>
                              <a:gd name="connsiteY2" fmla="*/ 1150431 h 3137909"/>
                              <a:gd name="connsiteX3" fmla="*/ 1877464 w 2413054"/>
                              <a:gd name="connsiteY3" fmla="*/ 1511070 h 3137909"/>
                              <a:gd name="connsiteX4" fmla="*/ 2119482 w 2413054"/>
                              <a:gd name="connsiteY4" fmla="*/ 2037110 h 3137909"/>
                              <a:gd name="connsiteX5" fmla="*/ 1192368 w 2413054"/>
                              <a:gd name="connsiteY5" fmla="*/ 2493867 h 3137909"/>
                              <a:gd name="connsiteX6" fmla="*/ 1616295 w 2413054"/>
                              <a:gd name="connsiteY6" fmla="*/ 3136295 h 3137909"/>
                              <a:gd name="connsiteX7" fmla="*/ 2413054 w 2413054"/>
                              <a:gd name="connsiteY7" fmla="*/ 3058652 h 3137909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622934 w 2413054"/>
                              <a:gd name="connsiteY2" fmla="*/ 1300278 h 3079180"/>
                              <a:gd name="connsiteX3" fmla="*/ 1877464 w 2413054"/>
                              <a:gd name="connsiteY3" fmla="*/ 1452341 h 3079180"/>
                              <a:gd name="connsiteX4" fmla="*/ 2119482 w 2413054"/>
                              <a:gd name="connsiteY4" fmla="*/ 1978381 h 3079180"/>
                              <a:gd name="connsiteX5" fmla="*/ 1192368 w 2413054"/>
                              <a:gd name="connsiteY5" fmla="*/ 2435138 h 3079180"/>
                              <a:gd name="connsiteX6" fmla="*/ 1616295 w 2413054"/>
                              <a:gd name="connsiteY6" fmla="*/ 3077566 h 3079180"/>
                              <a:gd name="connsiteX7" fmla="*/ 2413054 w 2413054"/>
                              <a:gd name="connsiteY7" fmla="*/ 2999923 h 3079180"/>
                              <a:gd name="connsiteX0" fmla="*/ 0 w 2413054"/>
                              <a:gd name="connsiteY0" fmla="*/ 78051 h 3079180"/>
                              <a:gd name="connsiteX1" fmla="*/ 1621924 w 2413054"/>
                              <a:gd name="connsiteY1" fmla="*/ 127391 h 3079180"/>
                              <a:gd name="connsiteX2" fmla="*/ 992186 w 2413054"/>
                              <a:gd name="connsiteY2" fmla="*/ 859353 h 3079180"/>
                              <a:gd name="connsiteX3" fmla="*/ 622934 w 2413054"/>
                              <a:gd name="connsiteY3" fmla="*/ 1300278 h 3079180"/>
                              <a:gd name="connsiteX4" fmla="*/ 1877464 w 2413054"/>
                              <a:gd name="connsiteY4" fmla="*/ 1452341 h 3079180"/>
                              <a:gd name="connsiteX5" fmla="*/ 2119482 w 2413054"/>
                              <a:gd name="connsiteY5" fmla="*/ 1978381 h 3079180"/>
                              <a:gd name="connsiteX6" fmla="*/ 1192368 w 2413054"/>
                              <a:gd name="connsiteY6" fmla="*/ 2435138 h 3079180"/>
                              <a:gd name="connsiteX7" fmla="*/ 1616295 w 2413054"/>
                              <a:gd name="connsiteY7" fmla="*/ 3077566 h 3079180"/>
                              <a:gd name="connsiteX8" fmla="*/ 2413054 w 2413054"/>
                              <a:gd name="connsiteY8" fmla="*/ 2999923 h 3079180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578485 w 2413054"/>
                              <a:gd name="connsiteY2" fmla="*/ 778283 h 3049057"/>
                              <a:gd name="connsiteX3" fmla="*/ 622934 w 2413054"/>
                              <a:gd name="connsiteY3" fmla="*/ 1270155 h 3049057"/>
                              <a:gd name="connsiteX4" fmla="*/ 1877464 w 2413054"/>
                              <a:gd name="connsiteY4" fmla="*/ 1422218 h 3049057"/>
                              <a:gd name="connsiteX5" fmla="*/ 2119482 w 2413054"/>
                              <a:gd name="connsiteY5" fmla="*/ 1948258 h 3049057"/>
                              <a:gd name="connsiteX6" fmla="*/ 1192368 w 2413054"/>
                              <a:gd name="connsiteY6" fmla="*/ 2405015 h 3049057"/>
                              <a:gd name="connsiteX7" fmla="*/ 1616295 w 2413054"/>
                              <a:gd name="connsiteY7" fmla="*/ 3047443 h 3049057"/>
                              <a:gd name="connsiteX8" fmla="*/ 2413054 w 2413054"/>
                              <a:gd name="connsiteY8" fmla="*/ 2969800 h 3049057"/>
                              <a:gd name="connsiteX0" fmla="*/ 0 w 2413054"/>
                              <a:gd name="connsiteY0" fmla="*/ 47928 h 3049057"/>
                              <a:gd name="connsiteX1" fmla="*/ 1621924 w 2413054"/>
                              <a:gd name="connsiteY1" fmla="*/ 97268 h 3049057"/>
                              <a:gd name="connsiteX2" fmla="*/ 1331387 w 2413054"/>
                              <a:gd name="connsiteY2" fmla="*/ 336278 h 3049057"/>
                              <a:gd name="connsiteX3" fmla="*/ 578485 w 2413054"/>
                              <a:gd name="connsiteY3" fmla="*/ 778283 h 3049057"/>
                              <a:gd name="connsiteX4" fmla="*/ 622934 w 2413054"/>
                              <a:gd name="connsiteY4" fmla="*/ 1270155 h 3049057"/>
                              <a:gd name="connsiteX5" fmla="*/ 1877464 w 2413054"/>
                              <a:gd name="connsiteY5" fmla="*/ 1422218 h 3049057"/>
                              <a:gd name="connsiteX6" fmla="*/ 2119482 w 2413054"/>
                              <a:gd name="connsiteY6" fmla="*/ 1948258 h 3049057"/>
                              <a:gd name="connsiteX7" fmla="*/ 1192368 w 2413054"/>
                              <a:gd name="connsiteY7" fmla="*/ 2405015 h 3049057"/>
                              <a:gd name="connsiteX8" fmla="*/ 1616295 w 2413054"/>
                              <a:gd name="connsiteY8" fmla="*/ 3047443 h 3049057"/>
                              <a:gd name="connsiteX9" fmla="*/ 2413054 w 2413054"/>
                              <a:gd name="connsiteY9" fmla="*/ 2969800 h 3049057"/>
                              <a:gd name="connsiteX0" fmla="*/ 0 w 2413054"/>
                              <a:gd name="connsiteY0" fmla="*/ 32869 h 3033998"/>
                              <a:gd name="connsiteX1" fmla="*/ 1621924 w 2413054"/>
                              <a:gd name="connsiteY1" fmla="*/ 82209 h 3033998"/>
                              <a:gd name="connsiteX2" fmla="*/ 1517800 w 2413054"/>
                              <a:gd name="connsiteY2" fmla="*/ 436958 h 3033998"/>
                              <a:gd name="connsiteX3" fmla="*/ 578485 w 2413054"/>
                              <a:gd name="connsiteY3" fmla="*/ 763224 h 3033998"/>
                              <a:gd name="connsiteX4" fmla="*/ 622934 w 2413054"/>
                              <a:gd name="connsiteY4" fmla="*/ 1255096 h 3033998"/>
                              <a:gd name="connsiteX5" fmla="*/ 1877464 w 2413054"/>
                              <a:gd name="connsiteY5" fmla="*/ 1407159 h 3033998"/>
                              <a:gd name="connsiteX6" fmla="*/ 2119482 w 2413054"/>
                              <a:gd name="connsiteY6" fmla="*/ 1933199 h 3033998"/>
                              <a:gd name="connsiteX7" fmla="*/ 1192368 w 2413054"/>
                              <a:gd name="connsiteY7" fmla="*/ 2389956 h 3033998"/>
                              <a:gd name="connsiteX8" fmla="*/ 1616295 w 2413054"/>
                              <a:gd name="connsiteY8" fmla="*/ 3032384 h 3033998"/>
                              <a:gd name="connsiteX9" fmla="*/ 2413054 w 2413054"/>
                              <a:gd name="connsiteY9" fmla="*/ 2954741 h 3033998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578485 w 2413054"/>
                              <a:gd name="connsiteY3" fmla="*/ 88541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0 w 2413054"/>
                              <a:gd name="connsiteY0" fmla="*/ 155064 h 3156193"/>
                              <a:gd name="connsiteX1" fmla="*/ 1365621 w 2413054"/>
                              <a:gd name="connsiteY1" fmla="*/ 18310 h 3156193"/>
                              <a:gd name="connsiteX2" fmla="*/ 1517800 w 2413054"/>
                              <a:gd name="connsiteY2" fmla="*/ 559153 h 3156193"/>
                              <a:gd name="connsiteX3" fmla="*/ 472150 w 2413054"/>
                              <a:gd name="connsiteY3" fmla="*/ 908779 h 3156193"/>
                              <a:gd name="connsiteX4" fmla="*/ 622934 w 2413054"/>
                              <a:gd name="connsiteY4" fmla="*/ 1377291 h 3156193"/>
                              <a:gd name="connsiteX5" fmla="*/ 1877464 w 2413054"/>
                              <a:gd name="connsiteY5" fmla="*/ 1529354 h 3156193"/>
                              <a:gd name="connsiteX6" fmla="*/ 2119482 w 2413054"/>
                              <a:gd name="connsiteY6" fmla="*/ 2055394 h 3156193"/>
                              <a:gd name="connsiteX7" fmla="*/ 1192368 w 2413054"/>
                              <a:gd name="connsiteY7" fmla="*/ 2512151 h 3156193"/>
                              <a:gd name="connsiteX8" fmla="*/ 1616295 w 2413054"/>
                              <a:gd name="connsiteY8" fmla="*/ 3154579 h 3156193"/>
                              <a:gd name="connsiteX9" fmla="*/ 2413054 w 2413054"/>
                              <a:gd name="connsiteY9" fmla="*/ 3076936 h 3156193"/>
                              <a:gd name="connsiteX0" fmla="*/ 294437 w 2006882"/>
                              <a:gd name="connsiteY0" fmla="*/ 23334 h 3301035"/>
                              <a:gd name="connsiteX1" fmla="*/ 959449 w 2006882"/>
                              <a:gd name="connsiteY1" fmla="*/ 163152 h 3301035"/>
                              <a:gd name="connsiteX2" fmla="*/ 1111628 w 2006882"/>
                              <a:gd name="connsiteY2" fmla="*/ 703995 h 3301035"/>
                              <a:gd name="connsiteX3" fmla="*/ 65978 w 2006882"/>
                              <a:gd name="connsiteY3" fmla="*/ 1053621 h 3301035"/>
                              <a:gd name="connsiteX4" fmla="*/ 216762 w 2006882"/>
                              <a:gd name="connsiteY4" fmla="*/ 1522133 h 3301035"/>
                              <a:gd name="connsiteX5" fmla="*/ 1471292 w 2006882"/>
                              <a:gd name="connsiteY5" fmla="*/ 1674196 h 3301035"/>
                              <a:gd name="connsiteX6" fmla="*/ 1713310 w 2006882"/>
                              <a:gd name="connsiteY6" fmla="*/ 2200236 h 3301035"/>
                              <a:gd name="connsiteX7" fmla="*/ 786196 w 2006882"/>
                              <a:gd name="connsiteY7" fmla="*/ 2656993 h 3301035"/>
                              <a:gd name="connsiteX8" fmla="*/ 1210123 w 2006882"/>
                              <a:gd name="connsiteY8" fmla="*/ 3299421 h 3301035"/>
                              <a:gd name="connsiteX9" fmla="*/ 2006882 w 2006882"/>
                              <a:gd name="connsiteY9" fmla="*/ 3221778 h 3301035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294437 w 2006882"/>
                              <a:gd name="connsiteY0" fmla="*/ 20395 h 3298096"/>
                              <a:gd name="connsiteX1" fmla="*/ 1030096 w 2006882"/>
                              <a:gd name="connsiteY1" fmla="*/ 184096 h 3298096"/>
                              <a:gd name="connsiteX2" fmla="*/ 1111628 w 2006882"/>
                              <a:gd name="connsiteY2" fmla="*/ 701056 h 3298096"/>
                              <a:gd name="connsiteX3" fmla="*/ 65978 w 2006882"/>
                              <a:gd name="connsiteY3" fmla="*/ 1050682 h 3298096"/>
                              <a:gd name="connsiteX4" fmla="*/ 216762 w 2006882"/>
                              <a:gd name="connsiteY4" fmla="*/ 1519194 h 3298096"/>
                              <a:gd name="connsiteX5" fmla="*/ 1471292 w 2006882"/>
                              <a:gd name="connsiteY5" fmla="*/ 1671257 h 3298096"/>
                              <a:gd name="connsiteX6" fmla="*/ 1713310 w 2006882"/>
                              <a:gd name="connsiteY6" fmla="*/ 2197297 h 3298096"/>
                              <a:gd name="connsiteX7" fmla="*/ 786196 w 2006882"/>
                              <a:gd name="connsiteY7" fmla="*/ 2654054 h 3298096"/>
                              <a:gd name="connsiteX8" fmla="*/ 1210123 w 2006882"/>
                              <a:gd name="connsiteY8" fmla="*/ 3296482 h 3298096"/>
                              <a:gd name="connsiteX9" fmla="*/ 2006882 w 2006882"/>
                              <a:gd name="connsiteY9" fmla="*/ 3218839 h 3298096"/>
                              <a:gd name="connsiteX0" fmla="*/ 115733 w 1828178"/>
                              <a:gd name="connsiteY0" fmla="*/ 20395 h 3298096"/>
                              <a:gd name="connsiteX1" fmla="*/ 851392 w 1828178"/>
                              <a:gd name="connsiteY1" fmla="*/ 184096 h 3298096"/>
                              <a:gd name="connsiteX2" fmla="*/ 932924 w 1828178"/>
                              <a:gd name="connsiteY2" fmla="*/ 701056 h 3298096"/>
                              <a:gd name="connsiteX3" fmla="*/ 362244 w 1828178"/>
                              <a:gd name="connsiteY3" fmla="*/ 1010107 h 3298096"/>
                              <a:gd name="connsiteX4" fmla="*/ 38058 w 1828178"/>
                              <a:gd name="connsiteY4" fmla="*/ 1519194 h 3298096"/>
                              <a:gd name="connsiteX5" fmla="*/ 1292588 w 1828178"/>
                              <a:gd name="connsiteY5" fmla="*/ 1671257 h 3298096"/>
                              <a:gd name="connsiteX6" fmla="*/ 1534606 w 1828178"/>
                              <a:gd name="connsiteY6" fmla="*/ 2197297 h 3298096"/>
                              <a:gd name="connsiteX7" fmla="*/ 607492 w 1828178"/>
                              <a:gd name="connsiteY7" fmla="*/ 2654054 h 3298096"/>
                              <a:gd name="connsiteX8" fmla="*/ 1031419 w 1828178"/>
                              <a:gd name="connsiteY8" fmla="*/ 3296482 h 3298096"/>
                              <a:gd name="connsiteX9" fmla="*/ 1828178 w 1828178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176855 w 1712445"/>
                              <a:gd name="connsiteY5" fmla="*/ 1671257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12445"/>
                              <a:gd name="connsiteY0" fmla="*/ 20395 h 3298096"/>
                              <a:gd name="connsiteX1" fmla="*/ 735659 w 1712445"/>
                              <a:gd name="connsiteY1" fmla="*/ 184096 h 3298096"/>
                              <a:gd name="connsiteX2" fmla="*/ 817191 w 1712445"/>
                              <a:gd name="connsiteY2" fmla="*/ 701056 h 3298096"/>
                              <a:gd name="connsiteX3" fmla="*/ 246511 w 1712445"/>
                              <a:gd name="connsiteY3" fmla="*/ 1010107 h 3298096"/>
                              <a:gd name="connsiteX4" fmla="*/ 198611 w 1712445"/>
                              <a:gd name="connsiteY4" fmla="*/ 1505803 h 3298096"/>
                              <a:gd name="connsiteX5" fmla="*/ 1380612 w 1712445"/>
                              <a:gd name="connsiteY5" fmla="*/ 1798138 h 3298096"/>
                              <a:gd name="connsiteX6" fmla="*/ 1418873 w 1712445"/>
                              <a:gd name="connsiteY6" fmla="*/ 2197297 h 3298096"/>
                              <a:gd name="connsiteX7" fmla="*/ 491759 w 1712445"/>
                              <a:gd name="connsiteY7" fmla="*/ 2654054 h 3298096"/>
                              <a:gd name="connsiteX8" fmla="*/ 915686 w 1712445"/>
                              <a:gd name="connsiteY8" fmla="*/ 3296482 h 3298096"/>
                              <a:gd name="connsiteX9" fmla="*/ 1712445 w 1712445"/>
                              <a:gd name="connsiteY9" fmla="*/ 3218839 h 3298096"/>
                              <a:gd name="connsiteX0" fmla="*/ 0 w 1795191"/>
                              <a:gd name="connsiteY0" fmla="*/ 20395 h 3298096"/>
                              <a:gd name="connsiteX1" fmla="*/ 735659 w 1795191"/>
                              <a:gd name="connsiteY1" fmla="*/ 184096 h 3298096"/>
                              <a:gd name="connsiteX2" fmla="*/ 817191 w 1795191"/>
                              <a:gd name="connsiteY2" fmla="*/ 701056 h 3298096"/>
                              <a:gd name="connsiteX3" fmla="*/ 246511 w 1795191"/>
                              <a:gd name="connsiteY3" fmla="*/ 1010107 h 3298096"/>
                              <a:gd name="connsiteX4" fmla="*/ 198611 w 1795191"/>
                              <a:gd name="connsiteY4" fmla="*/ 1505803 h 3298096"/>
                              <a:gd name="connsiteX5" fmla="*/ 1380612 w 1795191"/>
                              <a:gd name="connsiteY5" fmla="*/ 1798138 h 3298096"/>
                              <a:gd name="connsiteX6" fmla="*/ 1418873 w 1795191"/>
                              <a:gd name="connsiteY6" fmla="*/ 2197297 h 3298096"/>
                              <a:gd name="connsiteX7" fmla="*/ 491759 w 1795191"/>
                              <a:gd name="connsiteY7" fmla="*/ 2654054 h 3298096"/>
                              <a:gd name="connsiteX8" fmla="*/ 915686 w 1795191"/>
                              <a:gd name="connsiteY8" fmla="*/ 3296482 h 3298096"/>
                              <a:gd name="connsiteX9" fmla="*/ 1712445 w 1795191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491759 w 1745707"/>
                              <a:gd name="connsiteY7" fmla="*/ 2654054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5707"/>
                              <a:gd name="connsiteY0" fmla="*/ 20395 h 3298096"/>
                              <a:gd name="connsiteX1" fmla="*/ 735659 w 1745707"/>
                              <a:gd name="connsiteY1" fmla="*/ 184096 h 3298096"/>
                              <a:gd name="connsiteX2" fmla="*/ 817191 w 1745707"/>
                              <a:gd name="connsiteY2" fmla="*/ 701056 h 3298096"/>
                              <a:gd name="connsiteX3" fmla="*/ 246511 w 1745707"/>
                              <a:gd name="connsiteY3" fmla="*/ 1010107 h 3298096"/>
                              <a:gd name="connsiteX4" fmla="*/ 198611 w 1745707"/>
                              <a:gd name="connsiteY4" fmla="*/ 1505803 h 3298096"/>
                              <a:gd name="connsiteX5" fmla="*/ 1380612 w 1745707"/>
                              <a:gd name="connsiteY5" fmla="*/ 1798138 h 3298096"/>
                              <a:gd name="connsiteX6" fmla="*/ 1672768 w 1745707"/>
                              <a:gd name="connsiteY6" fmla="*/ 2354300 h 3298096"/>
                              <a:gd name="connsiteX7" fmla="*/ 1061148 w 1745707"/>
                              <a:gd name="connsiteY7" fmla="*/ 2781210 h 3298096"/>
                              <a:gd name="connsiteX8" fmla="*/ 915686 w 1745707"/>
                              <a:gd name="connsiteY8" fmla="*/ 3296482 h 3298096"/>
                              <a:gd name="connsiteX9" fmla="*/ 1712445 w 1745707"/>
                              <a:gd name="connsiteY9" fmla="*/ 3218839 h 3298096"/>
                              <a:gd name="connsiteX0" fmla="*/ 0 w 1748583"/>
                              <a:gd name="connsiteY0" fmla="*/ 20395 h 3298096"/>
                              <a:gd name="connsiteX1" fmla="*/ 735659 w 1748583"/>
                              <a:gd name="connsiteY1" fmla="*/ 184096 h 3298096"/>
                              <a:gd name="connsiteX2" fmla="*/ 817191 w 1748583"/>
                              <a:gd name="connsiteY2" fmla="*/ 701056 h 3298096"/>
                              <a:gd name="connsiteX3" fmla="*/ 246511 w 1748583"/>
                              <a:gd name="connsiteY3" fmla="*/ 1010107 h 3298096"/>
                              <a:gd name="connsiteX4" fmla="*/ 198611 w 1748583"/>
                              <a:gd name="connsiteY4" fmla="*/ 1505803 h 3298096"/>
                              <a:gd name="connsiteX5" fmla="*/ 1380612 w 1748583"/>
                              <a:gd name="connsiteY5" fmla="*/ 1798138 h 3298096"/>
                              <a:gd name="connsiteX6" fmla="*/ 1676107 w 1748583"/>
                              <a:gd name="connsiteY6" fmla="*/ 2385087 h 3298096"/>
                              <a:gd name="connsiteX7" fmla="*/ 1061148 w 1748583"/>
                              <a:gd name="connsiteY7" fmla="*/ 2781210 h 3298096"/>
                              <a:gd name="connsiteX8" fmla="*/ 915686 w 1748583"/>
                              <a:gd name="connsiteY8" fmla="*/ 3296482 h 3298096"/>
                              <a:gd name="connsiteX9" fmla="*/ 1712445 w 1748583"/>
                              <a:gd name="connsiteY9" fmla="*/ 3218839 h 3298096"/>
                              <a:gd name="connsiteX0" fmla="*/ 0 w 1714822"/>
                              <a:gd name="connsiteY0" fmla="*/ 20395 h 3298096"/>
                              <a:gd name="connsiteX1" fmla="*/ 735659 w 1714822"/>
                              <a:gd name="connsiteY1" fmla="*/ 184096 h 3298096"/>
                              <a:gd name="connsiteX2" fmla="*/ 817191 w 1714822"/>
                              <a:gd name="connsiteY2" fmla="*/ 701056 h 3298096"/>
                              <a:gd name="connsiteX3" fmla="*/ 246511 w 1714822"/>
                              <a:gd name="connsiteY3" fmla="*/ 1010107 h 3298096"/>
                              <a:gd name="connsiteX4" fmla="*/ 198611 w 1714822"/>
                              <a:gd name="connsiteY4" fmla="*/ 1505803 h 3298096"/>
                              <a:gd name="connsiteX5" fmla="*/ 1380612 w 1714822"/>
                              <a:gd name="connsiteY5" fmla="*/ 1798138 h 3298096"/>
                              <a:gd name="connsiteX6" fmla="*/ 1676107 w 1714822"/>
                              <a:gd name="connsiteY6" fmla="*/ 2385087 h 3298096"/>
                              <a:gd name="connsiteX7" fmla="*/ 1061148 w 1714822"/>
                              <a:gd name="connsiteY7" fmla="*/ 2781210 h 3298096"/>
                              <a:gd name="connsiteX8" fmla="*/ 915686 w 1714822"/>
                              <a:gd name="connsiteY8" fmla="*/ 3296482 h 3298096"/>
                              <a:gd name="connsiteX9" fmla="*/ 1712445 w 1714822"/>
                              <a:gd name="connsiteY9" fmla="*/ 3218839 h 3298096"/>
                              <a:gd name="connsiteX0" fmla="*/ 0 w 1714821"/>
                              <a:gd name="connsiteY0" fmla="*/ 20395 h 3357302"/>
                              <a:gd name="connsiteX1" fmla="*/ 735659 w 1714821"/>
                              <a:gd name="connsiteY1" fmla="*/ 184096 h 3357302"/>
                              <a:gd name="connsiteX2" fmla="*/ 817191 w 1714821"/>
                              <a:gd name="connsiteY2" fmla="*/ 701056 h 3357302"/>
                              <a:gd name="connsiteX3" fmla="*/ 246511 w 1714821"/>
                              <a:gd name="connsiteY3" fmla="*/ 1010107 h 3357302"/>
                              <a:gd name="connsiteX4" fmla="*/ 198611 w 1714821"/>
                              <a:gd name="connsiteY4" fmla="*/ 1505803 h 3357302"/>
                              <a:gd name="connsiteX5" fmla="*/ 1380612 w 1714821"/>
                              <a:gd name="connsiteY5" fmla="*/ 1798138 h 3357302"/>
                              <a:gd name="connsiteX6" fmla="*/ 1676107 w 1714821"/>
                              <a:gd name="connsiteY6" fmla="*/ 2385087 h 3357302"/>
                              <a:gd name="connsiteX7" fmla="*/ 1061148 w 1714821"/>
                              <a:gd name="connsiteY7" fmla="*/ 2781210 h 3357302"/>
                              <a:gd name="connsiteX8" fmla="*/ 1180882 w 1714821"/>
                              <a:gd name="connsiteY8" fmla="*/ 3356451 h 3357302"/>
                              <a:gd name="connsiteX9" fmla="*/ 1712445 w 1714821"/>
                              <a:gd name="connsiteY9" fmla="*/ 3218839 h 3357302"/>
                              <a:gd name="connsiteX0" fmla="*/ 0 w 1721967"/>
                              <a:gd name="connsiteY0" fmla="*/ 20395 h 3506322"/>
                              <a:gd name="connsiteX1" fmla="*/ 735659 w 1721967"/>
                              <a:gd name="connsiteY1" fmla="*/ 184096 h 3506322"/>
                              <a:gd name="connsiteX2" fmla="*/ 817191 w 1721967"/>
                              <a:gd name="connsiteY2" fmla="*/ 701056 h 3506322"/>
                              <a:gd name="connsiteX3" fmla="*/ 246511 w 1721967"/>
                              <a:gd name="connsiteY3" fmla="*/ 1010107 h 3506322"/>
                              <a:gd name="connsiteX4" fmla="*/ 198611 w 1721967"/>
                              <a:gd name="connsiteY4" fmla="*/ 1505803 h 3506322"/>
                              <a:gd name="connsiteX5" fmla="*/ 1380612 w 1721967"/>
                              <a:gd name="connsiteY5" fmla="*/ 1798138 h 3506322"/>
                              <a:gd name="connsiteX6" fmla="*/ 1676107 w 1721967"/>
                              <a:gd name="connsiteY6" fmla="*/ 2385087 h 3506322"/>
                              <a:gd name="connsiteX7" fmla="*/ 1061148 w 1721967"/>
                              <a:gd name="connsiteY7" fmla="*/ 2781210 h 3506322"/>
                              <a:gd name="connsiteX8" fmla="*/ 1180882 w 1721967"/>
                              <a:gd name="connsiteY8" fmla="*/ 3356451 h 3506322"/>
                              <a:gd name="connsiteX9" fmla="*/ 1721968 w 1721967"/>
                              <a:gd name="connsiteY9" fmla="*/ 3502156 h 3506322"/>
                              <a:gd name="connsiteX0" fmla="*/ 0 w 1916606"/>
                              <a:gd name="connsiteY0" fmla="*/ 20395 h 3512491"/>
                              <a:gd name="connsiteX1" fmla="*/ 735659 w 1916606"/>
                              <a:gd name="connsiteY1" fmla="*/ 184096 h 3512491"/>
                              <a:gd name="connsiteX2" fmla="*/ 817191 w 1916606"/>
                              <a:gd name="connsiteY2" fmla="*/ 701056 h 3512491"/>
                              <a:gd name="connsiteX3" fmla="*/ 246511 w 1916606"/>
                              <a:gd name="connsiteY3" fmla="*/ 1010107 h 3512491"/>
                              <a:gd name="connsiteX4" fmla="*/ 198611 w 1916606"/>
                              <a:gd name="connsiteY4" fmla="*/ 1505803 h 3512491"/>
                              <a:gd name="connsiteX5" fmla="*/ 1380612 w 1916606"/>
                              <a:gd name="connsiteY5" fmla="*/ 1798138 h 3512491"/>
                              <a:gd name="connsiteX6" fmla="*/ 1676107 w 1916606"/>
                              <a:gd name="connsiteY6" fmla="*/ 2385087 h 3512491"/>
                              <a:gd name="connsiteX7" fmla="*/ 1061148 w 1916606"/>
                              <a:gd name="connsiteY7" fmla="*/ 2781210 h 3512491"/>
                              <a:gd name="connsiteX8" fmla="*/ 1180882 w 1916606"/>
                              <a:gd name="connsiteY8" fmla="*/ 3356451 h 3512491"/>
                              <a:gd name="connsiteX9" fmla="*/ 1721968 w 1916606"/>
                              <a:gd name="connsiteY9" fmla="*/ 3502156 h 3512491"/>
                              <a:gd name="connsiteX0" fmla="*/ 0 w 1714821"/>
                              <a:gd name="connsiteY0" fmla="*/ 20395 h 3356451"/>
                              <a:gd name="connsiteX1" fmla="*/ 735659 w 1714821"/>
                              <a:gd name="connsiteY1" fmla="*/ 184096 h 3356451"/>
                              <a:gd name="connsiteX2" fmla="*/ 817191 w 1714821"/>
                              <a:gd name="connsiteY2" fmla="*/ 701056 h 3356451"/>
                              <a:gd name="connsiteX3" fmla="*/ 246511 w 1714821"/>
                              <a:gd name="connsiteY3" fmla="*/ 1010107 h 3356451"/>
                              <a:gd name="connsiteX4" fmla="*/ 198611 w 1714821"/>
                              <a:gd name="connsiteY4" fmla="*/ 1505803 h 3356451"/>
                              <a:gd name="connsiteX5" fmla="*/ 1380612 w 1714821"/>
                              <a:gd name="connsiteY5" fmla="*/ 1798138 h 3356451"/>
                              <a:gd name="connsiteX6" fmla="*/ 1676107 w 1714821"/>
                              <a:gd name="connsiteY6" fmla="*/ 2385087 h 3356451"/>
                              <a:gd name="connsiteX7" fmla="*/ 1061148 w 1714821"/>
                              <a:gd name="connsiteY7" fmla="*/ 2781210 h 3356451"/>
                              <a:gd name="connsiteX8" fmla="*/ 1180882 w 1714821"/>
                              <a:gd name="connsiteY8" fmla="*/ 3356451 h 3356451"/>
                              <a:gd name="connsiteX0" fmla="*/ 0 w 1714821"/>
                              <a:gd name="connsiteY0" fmla="*/ 20395 h 3356348"/>
                              <a:gd name="connsiteX1" fmla="*/ 735659 w 1714821"/>
                              <a:gd name="connsiteY1" fmla="*/ 184096 h 3356348"/>
                              <a:gd name="connsiteX2" fmla="*/ 817191 w 1714821"/>
                              <a:gd name="connsiteY2" fmla="*/ 701056 h 3356348"/>
                              <a:gd name="connsiteX3" fmla="*/ 246511 w 1714821"/>
                              <a:gd name="connsiteY3" fmla="*/ 1010107 h 3356348"/>
                              <a:gd name="connsiteX4" fmla="*/ 198611 w 1714821"/>
                              <a:gd name="connsiteY4" fmla="*/ 1505803 h 3356348"/>
                              <a:gd name="connsiteX5" fmla="*/ 1380612 w 1714821"/>
                              <a:gd name="connsiteY5" fmla="*/ 1798138 h 3356348"/>
                              <a:gd name="connsiteX6" fmla="*/ 1676107 w 1714821"/>
                              <a:gd name="connsiteY6" fmla="*/ 2385087 h 3356348"/>
                              <a:gd name="connsiteX7" fmla="*/ 1061148 w 1714821"/>
                              <a:gd name="connsiteY7" fmla="*/ 2781210 h 3356348"/>
                              <a:gd name="connsiteX8" fmla="*/ 1145455 w 1714821"/>
                              <a:gd name="connsiteY8" fmla="*/ 3356348 h 3356348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610161 w 1714821"/>
                              <a:gd name="connsiteY8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229573 w 1714821"/>
                              <a:gd name="connsiteY8" fmla="*/ 3208254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  <a:gd name="connsiteX0" fmla="*/ 0 w 1714821"/>
                              <a:gd name="connsiteY0" fmla="*/ 20395 h 3534126"/>
                              <a:gd name="connsiteX1" fmla="*/ 735659 w 1714821"/>
                              <a:gd name="connsiteY1" fmla="*/ 184096 h 3534126"/>
                              <a:gd name="connsiteX2" fmla="*/ 817191 w 1714821"/>
                              <a:gd name="connsiteY2" fmla="*/ 701056 h 3534126"/>
                              <a:gd name="connsiteX3" fmla="*/ 246511 w 1714821"/>
                              <a:gd name="connsiteY3" fmla="*/ 1010107 h 3534126"/>
                              <a:gd name="connsiteX4" fmla="*/ 198611 w 1714821"/>
                              <a:gd name="connsiteY4" fmla="*/ 1505803 h 3534126"/>
                              <a:gd name="connsiteX5" fmla="*/ 1380612 w 1714821"/>
                              <a:gd name="connsiteY5" fmla="*/ 1798138 h 3534126"/>
                              <a:gd name="connsiteX6" fmla="*/ 1676107 w 1714821"/>
                              <a:gd name="connsiteY6" fmla="*/ 2385087 h 3534126"/>
                              <a:gd name="connsiteX7" fmla="*/ 1061148 w 1714821"/>
                              <a:gd name="connsiteY7" fmla="*/ 2781210 h 3534126"/>
                              <a:gd name="connsiteX8" fmla="*/ 1069604 w 1714821"/>
                              <a:gd name="connsiteY8" fmla="*/ 3290656 h 3534126"/>
                              <a:gd name="connsiteX9" fmla="*/ 1610161 w 1714821"/>
                              <a:gd name="connsiteY9" fmla="*/ 3534126 h 3534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14821" h="3534126">
                                <a:moveTo>
                                  <a:pt x="0" y="20395"/>
                                </a:moveTo>
                                <a:cubicBezTo>
                                  <a:pt x="529431" y="-48662"/>
                                  <a:pt x="599461" y="70652"/>
                                  <a:pt x="735659" y="184096"/>
                                </a:cubicBezTo>
                                <a:cubicBezTo>
                                  <a:pt x="871858" y="297540"/>
                                  <a:pt x="991097" y="587554"/>
                                  <a:pt x="817191" y="701056"/>
                                </a:cubicBezTo>
                                <a:cubicBezTo>
                                  <a:pt x="653921" y="812221"/>
                                  <a:pt x="364586" y="854461"/>
                                  <a:pt x="246511" y="1010107"/>
                                </a:cubicBezTo>
                                <a:cubicBezTo>
                                  <a:pt x="128436" y="1165753"/>
                                  <a:pt x="-34745" y="1116277"/>
                                  <a:pt x="198611" y="1505803"/>
                                </a:cubicBezTo>
                                <a:cubicBezTo>
                                  <a:pt x="431967" y="1895329"/>
                                  <a:pt x="1134363" y="1651591"/>
                                  <a:pt x="1380612" y="1798138"/>
                                </a:cubicBezTo>
                                <a:cubicBezTo>
                                  <a:pt x="1626861" y="1944685"/>
                                  <a:pt x="1794197" y="2145409"/>
                                  <a:pt x="1676107" y="2385087"/>
                                </a:cubicBezTo>
                                <a:cubicBezTo>
                                  <a:pt x="1547849" y="2556079"/>
                                  <a:pt x="1162232" y="2630282"/>
                                  <a:pt x="1061148" y="2781210"/>
                                </a:cubicBezTo>
                                <a:cubicBezTo>
                                  <a:pt x="960064" y="2932138"/>
                                  <a:pt x="872602" y="3046469"/>
                                  <a:pt x="1069604" y="3290656"/>
                                </a:cubicBezTo>
                                <a:cubicBezTo>
                                  <a:pt x="1161106" y="3416142"/>
                                  <a:pt x="1544827" y="3475941"/>
                                  <a:pt x="1610161" y="3534126"/>
                                </a:cubicBezTo>
                              </a:path>
                            </a:pathLst>
                          </a:custGeom>
                          <a:ln w="28575"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5" o:spid="_x0000_s1026" style="position:absolute;margin-left:43.7pt;margin-top:6.6pt;width:270.4pt;height:368.05pt;z-index:251681792" coordsize="34340,46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">
                <v:group id="Grupa 621" o:spid="_x0000_s1027" style="position:absolute;left:1143;width:33197;height:5962" coordsize="48768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euw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W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euwsQAAADcAAAA&#10;DwAAAAAAAAAAAAAAAACqAgAAZHJzL2Rvd25yZXYueG1sUEsFBgAAAAAEAAQA+gAAAJsDAAAAAA==&#10;">
                  <v:group id="Grupa 10" o:spid="_x0000_s1028" style="position:absolute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line id="Łącznik prostoliniowy 6" o:spid="_x0000_s1029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jUc8AAAADaAAAADwAAAGRycy9kb3ducmV2LnhtbESP0WoCMRRE34X+Q7iFvmm24kpZjVIK&#10;4j5W2w+4bK6bxc1NTFKNf98UhD4OM3OGWW+zHcWVQhwcK3idVSCIO6cH7hV8f+2mbyBiQtY4OiYF&#10;d4qw3TxN1thod+MDXY+pFwXCsUEFJiXfSBk7QxbjzHni4p1csJiKDL3UAW8Fbkc5r6qltDhwWTDo&#10;6cNQdz7+WAWffpcN1/P60oZ6n1vZ3v24UOrlOb+vQCTK6T/8aLdawRL+rpQbI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041HPAAAAA2gAAAA8AAAAAAAAAAAAAAAAA&#10;oQIAAGRycy9kb3ducmV2LnhtbFBLBQYAAAAABAAEAPkAAACOAwAAAAA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7" o:spid="_x0000_s1030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qGQsMAAADaAAAADwAAAGRycy9kb3ducmV2LnhtbESPQWvCQBSE74L/YXlCb7prKbVEVxHb&#10;gngoaCN6fGafSTD7NmS3Jv57tyB4HGbmG2a26GwlrtT40rGG8UiBIM6cKTnXkP5+Dz9A+IBssHJM&#10;Gm7kYTHv92aYGNfylq67kIsIYZ+ghiKEOpHSZwVZ9CNXE0fv7BqLIcoml6bBNsJtJV+VepcWS44L&#10;Bda0Kii77P6shpC+ner15vhj1Wa1rQ6fqh3vv7R+GXTLKYhAXXiGH+210TCB/yvxBs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qhkLDAAAA2gAAAA8AAAAAAAAAAAAA&#10;AAAAoQIAAGRycy9kb3ducmV2LnhtbFBLBQYAAAAABAAEAPkAAACR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31" o:spid="_x0000_s1031" style="position:absolute;left:9429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line id="Łącznik prostoliniowy 8" o:spid="_x0000_s1032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vlmr0AAADaAAAADwAAAGRycy9kb3ducmV2LnhtbERPzWoCMRC+F3yHMEJvNVtxi6xGKYK4&#10;x9b6AMNm3CxuJjGJGt++ORR6/Pj+19tsR3GnEAfHCt5nFQjizumBewWnn/3bEkRMyBpHx6TgSRG2&#10;m8nLGhvtHvxN92PqRQnh2KACk5JvpIydIYtx5jxx4c4uWEwFhl7qgI8Sbkc5r6oPaXHg0mDQ085Q&#10;dznerIIvv8+G63l9bUN9yK1sn35cKPU6zZ8rEIly+hf/uVutoGwtV8oNkJt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Pr5Zq9AAAA2gAAAA8AAAAAAAAAAAAAAAAAoQIA&#10;AGRycy9kb3ducmV2LnhtbFBLBQYAAAAABAAEAPkAAACLAwAAAAA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9" o:spid="_x0000_s1033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m3q8MAAADaAAAADwAAAGRycy9kb3ducmV2LnhtbESPQWvCQBSE74L/YXlCb7prKcVGVxHb&#10;gngoaCN6fGafSTD7NmS3Jv57tyB4HGbmG2a26GwlrtT40rGG8UiBIM6cKTnXkP5+DycgfEA2WDkm&#10;DTfysJj3ezNMjGt5S9ddyEWEsE9QQxFCnUjps4Is+pGriaN3do3FEGWTS9NgG+G2kq9KvUuLJceF&#10;AmtaFZRddn9WQ0jfTvV6c/yxarPaVodP1Y73X1q/DLrlFESgLjzDj/baaPiA/yvxBs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5t6vDAAAA2gAAAA8AAAAAAAAAAAAA&#10;AAAAoQIAAGRycy9kb3ducmV2LnhtbFBLBQYAAAAABAAEAPkAAACR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11" o:spid="_x0000_s1034" style="position:absolute;left:14954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line id="Łącznik prostoliniowy 12" o:spid="_x0000_s1035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sJgL8AAADbAAAADwAAAGRycy9kb3ducmV2LnhtbERPzWoCMRC+F/oOYQq91WyXbilbo5SC&#10;uEe1PsCwmW6WbiZpEjW+vREEb/Px/c58me0kjhTi6FjB66wCQdw7PfKgYP+zevkAEROyxskxKThT&#10;hOXi8WGOrXYn3tJxlwZRQji2qMCk5FspY2/IYpw5T1y4XxcspgLDIHXAUwm3k6yr6l1aHLk0GPT0&#10;baj/2x2sgo1fZcNN3fx3oVnnTnZnP70p9fyUvz5BJMrpLr65O13m13D9pRwgF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SsJgL8AAADbAAAADwAAAAAAAAAAAAAAAACh&#10;AgAAZHJzL2Rvd25yZXYueG1sUEsFBgAAAAAEAAQA+QAAAI0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13" o:spid="_x0000_s1036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fT8cMAAADbAAAADwAAAGRycy9kb3ducmV2LnhtbERPS2vCQBC+F/oflil4q7s+KBJdpUQF&#10;8SD4KPU4zU6T0OxsyK5J+u+7QsHbfHzPWax6W4mWGl861jAaKhDEmTMl5xou5+3rDIQPyAYrx6Th&#10;lzysls9PC0yM6/hI7SnkIoawT1BDEUKdSOmzgiz6oauJI/ftGoshwiaXpsEuhttKjpV6kxZLjg0F&#10;1pQWlP2cblZDuEy/6t3+erBqnx6rz7XqRh8brQcv/fscRKA+PMT/7p2J8ydw/yUe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X0/HDAAAA2wAAAA8AAAAAAAAAAAAA&#10;AAAAoQIAAGRycy9kb3ducmV2LnhtbFBLBQYAAAAABAAEAPkAAACR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14" o:spid="_x0000_s1037" style="position:absolute;left:24384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line id="Łącznik prostoliniowy 15" o:spid="_x0000_s1038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KR9L4AAADbAAAADwAAAGRycy9kb3ducmV2LnhtbERP22oCMRB9L/Qfwgh9q1mlK2U1ihSk&#10;+1gvHzBsppvFzSQmqca/bwoF3+ZwrrPaZDuKK4U4OFYwm1YgiDunB+4VnI6713cQMSFrHB2TgjtF&#10;2Kyfn1bYaHfjPV0PqRclhGODCkxKvpEydoYsxqnzxIX7dsFiKjD0Uge8lXA7ynlVLaTFgUuDQU8f&#10;hrrz4ccq+PK7bLie15c21J+5le3dj29KvUzydgkiUU4P8b+71WV+DX+/lAPk+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wpH0vgAAANsAAAAPAAAAAAAAAAAAAAAAAKEC&#10;AABkcnMvZG93bnJldi54bWxQSwUGAAAAAAQABAD5AAAAjAMAAAAA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29" o:spid="_x0000_s1039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MupsYAAADbAAAADwAAAGRycy9kb3ducmV2LnhtbESPT2vCQBTE7wW/w/KE3uquUkqN2Yj4&#10;B8SDoI20x2f2NQnNvg3ZrUm/fVco9DjMzG+YdDnYRtyo87VjDdOJAkFcOFNzqSF/2z29gvAB2WDj&#10;mDT8kIdlNnpIMTGu5xPdzqEUEcI+QQ1VCG0ipS8qsugnriWO3qfrLIYou1KaDvsIt42cKfUiLdYc&#10;FypsaV1R8XX+thpC/nxt94ePo1WH9al536h+etlq/TgeVgsQgYbwH/5r742G2RzuX+IPk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TLqbGAAAA2w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11" o:spid="_x0000_s1040" style="position:absolute;left:33813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H7ZH/FAAAA3AAA&#10;AA8AAAAAAAAAAAAAAAAAqgIAAGRycy9kb3ducmV2LnhtbFBLBQYAAAAABAAEAPoAAACcAwAAAAA=&#10;">
                    <v:line id="Łącznik prostoliniowy 612" o:spid="_x0000_s1041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tTR8IAAADcAAAADwAAAGRycy9kb3ducmV2LnhtbESP0WoCMRRE3wv9h3ALfatZF1fKapRS&#10;EPfRWj/gsrndLG5u0iTV+PeNUOjjMDNnmPU220lcKMTRsYL5rAJB3Ds98qDg9Ll7eQURE7LGyTEp&#10;uFGE7ebxYY2tdlf+oMsxDaJAOLaowKTkWyljb8hinDlPXLwvFyymIsMgdcBrgdtJ1lW1lBZHLgsG&#10;Pb0b6s/HH6vg4HfZcFM3311o9rmT3c1PC6Wen/LbCkSinP7Df+1OK1jOa7ifKUd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ytTR8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13" o:spid="_x0000_s1042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zKD8YAAADcAAAADwAAAGRycy9kb3ducmV2LnhtbESPT2vCQBTE70K/w/IEb7obFSmpq4hV&#10;EA+Cf0p7fM2+JqHZtyG7mvjt3ULB4zAzv2Hmy85W4kaNLx1rSEYKBHHmTMm5hst5O3wF4QOywcox&#10;abiTh+XipTfH1LiWj3Q7hVxECPsUNRQh1KmUPivIoh+5mjh6P66xGKJscmkabCPcVnKs1ExaLDku&#10;FFjTuqDs93S1GsJl+l3v9l8Hq/brY/X5rtrkY6P1oN+t3kAE6sIz/N/eGQ2zZAJ/Z+IRk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/syg/GAAAA3A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17" o:spid="_x0000_s1043" style="position:absolute;left:39338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5ZkM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SN7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XlmQxgAAANwA&#10;AAAPAAAAAAAAAAAAAAAAAKoCAABkcnMvZG93bnJldi54bWxQSwUGAAAAAAQABAD6AAAAnQMAAAAA&#10;">
                    <v:line id="Łącznik prostoliniowy 618" o:spid="_x0000_s1044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Nkrb8AAADcAAAADwAAAGRycy9kb3ducmV2LnhtbERPy2oCMRTdC/2HcAvdaUbpSJkapRSk&#10;s/TRD7hMbieDk5uYpBr/3iwEl4fzXm2yHcWFQhwcK5jPKhDEndMD9wp+j9vpB4iYkDWOjknBjSJs&#10;1i+TFTbaXXlPl0PqRQnh2KACk5JvpIydIYtx5jxx4f5csJgKDL3UAa8l3I5yUVVLaXHg0mDQ07eh&#10;7nT4twp2fpsN14v63Ib6J7eyvfnxXam31/z1CSJRTk/xw91qBct5WVvOlCMg13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sNkrb8AAADcAAAADwAAAAAAAAAAAAAAAACh&#10;AgAAZHJzL2Rvd25yZXYueG1sUEsFBgAAAAAEAAQA+QAAAI0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19" o:spid="_x0000_s1045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T95cUAAADcAAAADwAAAGRycy9kb3ducmV2LnhtbESPQWvCQBSE7wX/w/IEb3U3UkRTVxG1&#10;IB4KWqU9vmafSTD7NmRXE/+9WxB6HGbmG2a26GwlbtT40rGGZKhAEGfOlJxrOH59vE5A+IBssHJM&#10;Gu7kYTHvvcwwNa7lPd0OIRcRwj5FDUUIdSqlzwqy6IeuJo7e2TUWQ5RNLk2DbYTbSo6UGkuLJceF&#10;AmtaFZRdDlerIRzffuvt7ufTqt1qX32vVZucNloP+t3yHUSgLvyHn+2t0TBOpvB3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gT95c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</v:group>
                <v:shape id="Dowolny kształt 663" o:spid="_x0000_s1046" style="position:absolute;left:11953;top:48;width:9023;height:29502;rotation:-4706650fd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fpsMA&#10;AADcAAAADwAAAGRycy9kb3ducmV2LnhtbESPS4vCQBCE7wv+h6EFb+tEhaxER/GBIJ5cX+cm0ybB&#10;TE/MjCb+e2dhwWNRVV9R03lrSvGk2hWWFQz6EQji1OqCMwWn4+Z7DMJ5ZI2lZVLwIgfzWedriom2&#10;Df/S8+AzESDsElSQe18lUro0J4Oubyvi4F1tbdAHWWdS19gEuCnlMIpiabDgsJBjRauc0tvhYRSc&#10;o21T7X7W/sKvYnBe7e/L3emuVK/bLiYgPLX+E/5vb7WCOB7B35lwBO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SfpsMAAADcAAAADwAAAAAAAAAAAAAAAACYAgAAZHJzL2Rv&#10;d25yZXYueG1sUEsFBgAAAAAEAAQA9QAAAIgDAAAAAA==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  <v:group id="Grupa 665" o:spid="_x0000_s1047" style="position:absolute;top:25812;width:33197;height:5963" coordsize="48768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YRAc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Ukyh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sYRAcQAAADcAAAA&#10;DwAAAAAAAAAAAAAAAACqAgAAZHJzL2Rvd25yZXYueG1sUEsFBgAAAAAEAAQA+gAAAJsDAAAAAA==&#10;">
                  <v:group id="Grupa 666" o:spid="_x0000_s1048" style="position:absolute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SPd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FI92xgAAANwA&#10;AAAPAAAAAAAAAAAAAAAAAKoCAABkcnMvZG93bnJldi54bWxQSwUGAAAAAAQABAD6AAAAnQMAAAAA&#10;">
                    <v:line id="Łącznik prostoliniowy 667" o:spid="_x0000_s1049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qDosIAAADcAAAADwAAAGRycy9kb3ducmV2LnhtbESP0UoDMRRE34X+Q7iCbzZrcVfZNi0i&#10;FPdRWz/gsrlulm5u0iS26d83BcHHYWbOMKtNtpM4UYijYwVP8woEce/0yIOC7/328RVETMgaJ8ek&#10;4EIRNuvZ3Qpb7c78RaddGkSBcGxRgUnJt1LG3pDFOHeeuHg/LlhMRYZB6oDnAreTXFRVIy2OXBYM&#10;eno31B92v1bBp99mw/WiPnah/sid7C5+elbq4T6/LUEkyuk//NfutIKmeYHbmXIE5P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1qDos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68" o:spid="_x0000_s1050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4rA8MAAADcAAAADwAAAGRycy9kb3ducmV2LnhtbERPz2vCMBS+C/sfwhvsZpPKKKMzynAO&#10;igdB1zGPz+atLWteSpPZ+t+bg7Djx/d7uZ5sJy40+NaxhjRRIIgrZ1quNZSfH/MXED4gG+wck4Yr&#10;eVivHmZLzI0b+UCXY6hFDGGfo4YmhD6X0lcNWfSJ64kj9+MGiyHCoZZmwDGG204ulMqkxZZjQ4M9&#10;bRqqfo9/VkMon899sTvtrdptDt33uxrTr63WT4/T2yuIQFP4F9/dhdGQZXFtPBOP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OKwPDAAAA3AAAAA8AAAAAAAAAAAAA&#10;AAAAoQIAAGRycy9kb3ducmV2LnhtbFBLBQYAAAAABAAEAPkAAACR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69" o:spid="_x0000_s1051" style="position:absolute;left:9429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sbBM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LGwTFAAAA3AAA&#10;AA8AAAAAAAAAAAAAAAAAqgIAAGRycy9kb3ducmV2LnhtbFBLBQYAAAAABAAEAPoAAACcAwAAAAA=&#10;">
                    <v:line id="Łącznik prostoliniowy 670" o:spid="_x0000_s1052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qNC78AAADcAAAADwAAAGRycy9kb3ducmV2LnhtbERPzWoCMRC+C32HMIXeNKt0VVajlIJ0&#10;j636AMNm3CxuJmmSanz75lDo8eP73+6zHcWNQhwcK5jPKhDEndMD9wrOp8N0DSImZI2jY1LwoAj7&#10;3dNki412d/6i2zH1ooRwbFCBSck3UsbOkMU4c564cBcXLKYCQy91wHsJt6NcVNVSWhy4NBj09G6o&#10;ux5/rIJPf8iG60X93Yb6I7eyffjxVamX5/y2AZEop3/xn7vVCparMr+cKUdA7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WqNC78AAADcAAAADwAAAAAAAAAAAAAAAACh&#10;AgAAZHJzL2Rvd25yZXYueG1sUEsFBgAAAAAEAAQA+QAAAI0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71" o:spid="_x0000_s1053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0UQ8UAAADcAAAADwAAAGRycy9kb3ducmV2LnhtbESPQWvCQBSE7wX/w/IEb3U3UlRSVxG1&#10;IB4KWqU9vmafSTD7NmRXE/+9WxB6HGbmG2a26GwlbtT40rGGZKhAEGfOlJxrOH59vE5B+IBssHJM&#10;Gu7kYTHvvcwwNa7lPd0OIRcRwj5FDUUIdSqlzwqy6IeuJo7e2TUWQ5RNLk2DbYTbSo6UGkuLJceF&#10;AmtaFZRdDlerIRzffuvt7ufTqt1qX32vVZucNloP+t3yHUSgLvyHn+2t0TCeJPB3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a0UQ8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72" o:spid="_x0000_s1054" style="position:absolute;left:14954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Yfq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Xx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9h+oxgAAANwA&#10;AAAPAAAAAAAAAAAAAAAAAKoCAABkcnMvZG93bnJldi54bWxQSwUGAAAAAAQABAD6AAAAnQMAAAAA&#10;">
                    <v:line id="Łącznik prostoliniowy 673" o:spid="_x0000_s1055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gTfMMAAADcAAAADwAAAGRycy9kb3ducmV2LnhtbESP0WoCMRRE3wv9h3ALvtVstauyGqUU&#10;pPtobT/gsrlulm5u0iTV+PdNQejjMDNnmM0u21GcKcTBsYKnaQWCuHN64F7B58f+cQUiJmSNo2NS&#10;cKUIu+393QYb7S78Tudj6kWBcGxQgUnJN1LGzpDFOHWeuHgnFyymIkMvdcBLgdtRzqpqIS0OXBYM&#10;eno11H0df6yCg99nw/Ws/m5D/ZZb2V79+KzU5CG/rEEkyuk/fGu3WsFiOYe/M+UI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4E3zDAAAA3AAAAA8AAAAAAAAAAAAA&#10;AAAAoQIAAGRycy9kb3ducmV2LnhtbFBLBQYAAAAABAAEAPkAAACRAwAAAAA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74" o:spid="_x0000_s1056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q328UAAADcAAAADwAAAGRycy9kb3ducmV2LnhtbESPQWvCQBSE7wX/w/IEb3XXIiqpq4ht&#10;QTwU1JT2+Mw+k2D2bciuJv57tyB4HGbmG2a+7GwlrtT40rGG0VCBIM6cKTnXkB6+XmcgfEA2WDkm&#10;DTfysFz0XuaYGNfyjq77kIsIYZ+ghiKEOpHSZwVZ9ENXE0fv5BqLIcoml6bBNsJtJd+UmkiLJceF&#10;AmtaF5Sd9xerIaTjY73Z/n1btV3vqt8P1Y5+PrUe9LvVO4hAXXiGH+2N0TCZjuH/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q328UAAADcAAAADwAAAAAAAAAA&#10;AAAAAAChAgAAZHJzL2Rvd25yZXYueG1sUEsFBgAAAAAEAAQA+QAAAJMDAAAAAA=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75" o:spid="_x0000_s1057" style="position:absolute;left:24384;width:9429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+H3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J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fh9zFAAAA3AAA&#10;AA8AAAAAAAAAAAAAAAAAqgIAAGRycy9kb3ducmV2LnhtbFBLBQYAAAAABAAEAPoAAACcAwAAAAA=&#10;">
                    <v:line id="Łącznik prostoliniowy 676" o:spid="_x0000_s1058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+w5MIAAADcAAAADwAAAGRycy9kb3ducmV2LnhtbESP0UoDMRRE34X+Q7iCbzZrcVfZNi0i&#10;FPdRWz/gsrlulm5u0iS26d83BcHHYWbOMKtNtpM4UYijYwVP8woEce/0yIOC7/328RVETMgaJ8ek&#10;4EIRNuvZ3Qpb7c78RaddGkSBcGxRgUnJt1LG3pDFOHeeuHg/LlhMRYZB6oDnAreTXFRVIy2OXBYM&#10;eno31B92v1bBp99mw/WiPnah/sid7C5+elbq4T6/LUEkyuk//NfutILmpYHbmXIE5P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c+w5M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77" o:spid="_x0000_s1059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gprMYAAADcAAAADwAAAGRycy9kb3ducmV2LnhtbESPT2vCQBTE70K/w/IK3nRXES2pqxT/&#10;gHgQtCnt8TX7moRm34bsauK3dwXB4zAzv2Hmy85W4kKNLx1rGA0VCOLMmZJzDenndvAGwgdkg5Vj&#10;0nAlD8vFS2+OiXEtH+lyCrmIEPYJaihCqBMpfVaQRT90NXH0/lxjMUTZ5NI02Ea4reRYqam0WHJc&#10;KLCmVUHZ/+lsNYR08lvv9j8Hq/arY/W9Vu3oa6N1/7X7eAcRqAvP8KO9Mxqmsxncz8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0IKazGAAAA3A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78" o:spid="_x0000_s1060" style="position:absolute;left:33813;top:3238;width:5525;height:5525" coordsize="5524,5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4oQ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HihCwwAAANwAAAAP&#10;AAAAAAAAAAAAAAAAAKoCAABkcnMvZG93bnJldi54bWxQSwUGAAAAAAQABAD6AAAAmgMAAAAA&#10;">
                    <v:line id="Łącznik prostoliniowy 679" o:spid="_x0000_s1061" style="position:absolute;flip:y;visibility:visible;mso-wrap-style:square" from="0,0" to="285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AklsMAAADcAAAADwAAAGRycy9kb3ducmV2LnhtbESP0WoCMRRE3wv9h3ALfavZimvbrVFE&#10;kO6jtf2Ay+Z2s3RzkyZR498bQejjMDNnmMUq21EcKcTBsYLnSQWCuHN64F7B99f26RVETMgaR8ek&#10;4EwRVsv7uwU22p34k4771IsC4digApOSb6SMnSGLceI8cfF+XLCYigy91AFPBW5HOa2qubQ4cFkw&#10;6GljqPvdH6yCnd9mw/W0/mtD/ZFb2Z79OFPq8SGv30Ekyuk/fGu3WsH85Q2uZ8oRkM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QJJbDAAAA3AAAAA8AAAAAAAAAAAAA&#10;AAAAoQIAAGRycy9kb3ducmV2LnhtbFBLBQYAAAAABAAEAPkAAACRAwAAAAA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80" o:spid="_x0000_s1062" style="position:absolute;visibility:visible;mso-wrap-style:square" from="2857,0" to="5524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TB/8EAAADcAAAADwAAAGRycy9kb3ducmV2LnhtbERPTYvCMBC9C/sfwix400QRkWoUcVcQ&#10;Dwtql/U4NmNbbCalibb++81B8Ph434tVZyvxoMaXjjWMhgoEceZMybmG9LQdzED4gGywckwanuRh&#10;tfzoLTAxruUDPY4hFzGEfYIaihDqREqfFWTRD11NHLmrayyGCJtcmgbbGG4rOVZqKi2WHBsKrGlT&#10;UHY73q2GkE4u9W5//rFqvzlUf1+qHf1+a93/7NZzEIG68Ba/3DujYTqL8+OZeAT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NMH/wQAAANwAAAAPAAAAAAAAAAAAAAAA&#10;AKECAABkcnMvZG93bnJldi54bWxQSwUGAAAAAAQABAD5AAAAjwMAAAAA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  <v:group id="Grupa 681" o:spid="_x0000_s1063" style="position:absolute;left:39338;width:9430;height:8763" coordsize="9429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Hx+M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sUyht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fHx+MQAAADcAAAA&#10;DwAAAAAAAAAAAAAAAACqAgAAZHJzL2Rvd25yZXYueG1sUEsFBgAAAAAEAAQA+gAAAJsDAAAAAA==&#10;">
                    <v:line id="Łącznik prostoliniowy 682" o:spid="_x0000_s1064" style="position:absolute;flip:y;visibility:visible;mso-wrap-style:square" from="0,0" to="4762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HGwMIAAADcAAAADwAAAGRycy9kb3ducmV2LnhtbESP0WoCMRRE3wv+Q7hC32q2S1dka5RS&#10;kO6jtX7AZXO7WdzcxCTV+PeNUOjjMDNnmPU220lcKMTRsYLnRQWCuHd65EHB8Wv3tAIRE7LGyTEp&#10;uFGE7Wb2sMZWuyt/0uWQBlEgHFtUYFLyrZSxN2QxLpwnLt63CxZTkWGQOuC1wO0k66paSosjlwWD&#10;nt4N9afDj1Ww97tsuKmbcxeaj9zJ7uanF6Ue5/ntFUSinP7Df+1OK1iuarifKUd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yHGwMIAAADcAAAADwAAAAAAAAAAAAAA&#10;AAChAgAAZHJzL2Rvd25yZXYueG1sUEsFBgAAAAAEAAQA+QAAAJADAAAAAA==&#10;" strokecolor="#4bacc6 [3208]" strokeweight="3pt">
                      <v:stroke dashstyle="dash"/>
                      <v:shadow on="t" color="black" opacity="22937f" origin=",.5" offset="0,.63889mm"/>
                    </v:line>
                    <v:line id="Łącznik prostoliniowy 683" o:spid="_x0000_s1065" style="position:absolute;visibility:visible;mso-wrap-style:square" from="4762,0" to="9429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ZfiMYAAADcAAAADwAAAGRycy9kb3ducmV2LnhtbESPQWvCQBSE70L/w/IKvelurEiIrlJS&#10;C+KhoLXo8Zl9TUKzb0N2a+K/7xYKHoeZ+YZZrgfbiCt1vnasIZkoEMSFMzWXGo4fb+MUhA/IBhvH&#10;pOFGHtarh9ESM+N63tP1EEoRIewz1FCF0GZS+qIii37iWuLofbnOYoiyK6XpsI9w28ipUnNpsea4&#10;UGFLeUXF9+HHagjH2aXd7s7vVu3yfXN6VX3yudH66XF4WYAINIR7+L+9NRrm6TP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mX4jGAAAA3AAAAA8AAAAAAAAA&#10;AAAAAAAAoQIAAGRycy9kb3ducmV2LnhtbFBLBQYAAAAABAAEAPkAAACUAwAAAAA=&#10;" strokecolor="#4bacc6 [3208]" strokeweight="3pt">
                      <v:stroke dashstyle="dash"/>
                      <v:shadow on="t" color="black" opacity="22937f" origin=",.5" offset="0,.63889mm"/>
                    </v:line>
                  </v:group>
                </v:group>
                <v:shape id="Dowolny kształt 703" o:spid="_x0000_s1066" style="position:absolute;left:10715;top:27480;width:9023;height:29502;rotation:-4706650fd;visibility:visible;mso-wrap-style:square;v-text-anchor:middle" coordsize="1714821,3534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p1m8MA&#10;AADcAAAADwAAAGRycy9kb3ducmV2LnhtbESPW4vCMBSE3xf8D+EIvq2JCqt0jeIFQXzyus+H5mxb&#10;tjmpTbT1328EwcdhZr5hpvPWluJOtS8caxj0FQji1JmCMw3n0+ZzAsIHZIOlY9LwIA/zWedjiolx&#10;DR/ofgyZiBD2CWrIQ6gSKX2ak0XfdxVx9H5dbTFEWWfS1NhEuC3lUKkvabHguJBjRauc0r/jzWq4&#10;qG1T7cbr8MOPYnBZ7a/L3fmqda/bLr5BBGrDO/xqb42GsRrB80w8An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p1m8MAAADcAAAADwAAAAAAAAAAAAAAAACYAgAAZHJzL2Rv&#10;d25yZXYueG1sUEsFBgAAAAAEAAQA9QAAAIgDAAAAAA==&#10;" path="m,20395c529431,-48662,599461,70652,735659,184096v136199,113444,255438,403458,81532,516960c653921,812221,364586,854461,246511,1010107v-118075,155646,-281256,106170,-47900,495696c431967,1895329,1134363,1651591,1380612,1798138v246249,146547,413585,347271,295495,586949c1547849,2556079,1162232,2630282,1061148,2781210v-101084,150928,-188546,265259,8456,509446c1161106,3416142,1544827,3475941,1610161,3534126e" filled="f" strokecolor="#f79646 [3209]" strokeweight="2.25pt">
                  <v:stroke dashstyle="dashDot"/>
                  <v:shadow on="t" color="black" opacity="24903f" origin=",.5" offset="0,.55556mm"/>
                  <v:path arrowok="t" o:connecttype="custom" o:connectlocs="0,17025;387102,153679;430004,585226;129714,843215;104509,1257011;726475,1501046;881964,1991018;558374,2321692;562823,2746967;847263,2950210" o:connectangles="0,0,0,0,0,0,0,0,0,0"/>
                </v:shape>
              </v:group>
            </w:pict>
          </mc:Fallback>
        </mc:AlternateContent>
      </w:r>
      <w:r w:rsidR="00886633" w:rsidRPr="00886633">
        <w:rPr>
          <w:b/>
          <w:noProof/>
          <w:color w:val="215868"/>
          <w:sz w:val="32"/>
          <w:szCs w:val="28"/>
        </w:rPr>
        <w:t xml:space="preserve">       </w:t>
      </w:r>
    </w:p>
    <w:p w:rsidR="00886633" w:rsidRPr="00886633" w:rsidRDefault="00886633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</w:p>
    <w:p w:rsidR="00B96B00" w:rsidRPr="00B96B00" w:rsidRDefault="00886633" w:rsidP="00886633">
      <w:pPr>
        <w:pStyle w:val="Tytu"/>
        <w:tabs>
          <w:tab w:val="left" w:pos="0"/>
        </w:tabs>
        <w:spacing w:line="276" w:lineRule="auto"/>
        <w:rPr>
          <w:noProof/>
          <w:color w:val="215868"/>
          <w:sz w:val="32"/>
          <w:szCs w:val="28"/>
        </w:rPr>
      </w:pPr>
      <w:r w:rsidRPr="00886633">
        <w:rPr>
          <w:b/>
          <w:noProof/>
          <w:color w:val="215868"/>
          <w:sz w:val="32"/>
          <w:szCs w:val="28"/>
        </w:rPr>
        <w:t xml:space="preserve">                   </w:t>
      </w:r>
      <w:r w:rsidR="00BD704E">
        <w:rPr>
          <w:noProof/>
          <w:color w:val="215868"/>
          <w:sz w:val="32"/>
          <w:szCs w:val="28"/>
        </w:rPr>
        <w:br/>
      </w:r>
      <w:bookmarkStart w:id="0" w:name="_GoBack"/>
      <w:bookmarkEnd w:id="0"/>
    </w:p>
    <w:p w:rsidR="001400E4" w:rsidRDefault="001400E4" w:rsidP="00B96B00">
      <w:pPr>
        <w:pStyle w:val="Tytu"/>
        <w:tabs>
          <w:tab w:val="left" w:pos="851"/>
        </w:tabs>
        <w:spacing w:line="276" w:lineRule="auto"/>
        <w:ind w:left="851" w:hanging="425"/>
      </w:pPr>
    </w:p>
    <w:sectPr w:rsidR="001400E4" w:rsidSect="00D6437F">
      <w:headerReference w:type="default" r:id="rId9"/>
      <w:footerReference w:type="even" r:id="rId10"/>
      <w:headerReference w:type="first" r:id="rId11"/>
      <w:footerReference w:type="first" r:id="rId12"/>
      <w:pgSz w:w="16839" w:h="11907" w:orient="landscape" w:code="9"/>
      <w:pgMar w:top="1134" w:right="993" w:bottom="1134" w:left="851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5AD" w:rsidRDefault="005A75AD">
      <w:pPr>
        <w:spacing w:after="0" w:line="240" w:lineRule="auto"/>
      </w:pPr>
      <w:r>
        <w:separator/>
      </w:r>
    </w:p>
  </w:endnote>
  <w:endnote w:type="continuationSeparator" w:id="0">
    <w:p w:rsidR="005A75AD" w:rsidRDefault="005A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606F65" wp14:editId="3F9E5527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705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BBEFC4" wp14:editId="31EA020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706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5AD" w:rsidRDefault="005A75AD">
      <w:pPr>
        <w:spacing w:after="0" w:line="240" w:lineRule="auto"/>
      </w:pPr>
      <w:r>
        <w:separator/>
      </w:r>
    </w:p>
  </w:footnote>
  <w:footnote w:type="continuationSeparator" w:id="0">
    <w:p w:rsidR="005A75AD" w:rsidRDefault="005A7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D6437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1566EF4" wp14:editId="3BEB2FC7">
              <wp:simplePos x="0" y="0"/>
              <wp:positionH relativeFrom="page">
                <wp:posOffset>10137140</wp:posOffset>
              </wp:positionH>
              <wp:positionV relativeFrom="page">
                <wp:posOffset>1290320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452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Zapisywanie wyrażeń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798.2pt;margin-top:101.6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45235">
                    <w:pPr>
                      <w:jc w:val="center"/>
                      <w:rPr>
                        <w:color w:val="FFFFFF"/>
                      </w:rPr>
                    </w:pPr>
                    <w:r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Zapisywanie wyrażeń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3657C3D5" wp14:editId="600094B9">
              <wp:simplePos x="0" y="0"/>
              <wp:positionH relativeFrom="page">
                <wp:posOffset>10023475</wp:posOffset>
              </wp:positionH>
              <wp:positionV relativeFrom="page">
                <wp:posOffset>-428625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789.25pt;margin-top:-33.75pt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357C61" wp14:editId="76F16C74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6DA8877" wp14:editId="28B20D7B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1B97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A75AD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A7E5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274B9"/>
    <w:rsid w:val="00937563"/>
    <w:rsid w:val="00942478"/>
    <w:rsid w:val="00944FCD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24DA"/>
    <w:rsid w:val="00CE577E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437F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51EE-BC41-4EA5-8B3D-27D3BA0D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6</TotalTime>
  <Pages>1</Pages>
  <Words>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5</cp:revision>
  <cp:lastPrinted>2013-08-18T22:49:00Z</cp:lastPrinted>
  <dcterms:created xsi:type="dcterms:W3CDTF">2013-08-17T23:18:00Z</dcterms:created>
  <dcterms:modified xsi:type="dcterms:W3CDTF">2013-08-18T22:50:00Z</dcterms:modified>
</cp:coreProperties>
</file>